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7" w:rightFromText="187" w:tblpYSpec="top"/>
        <w:tblOverlap w:val="never"/>
        <w:tblW w:w="0" w:type="auto"/>
        <w:tblBorders>
          <w:top w:val="dashed" w:sz="4" w:space="0" w:color="808080" w:themeColor="background1" w:themeShade="80"/>
          <w:insideH w:val="dashed" w:sz="4" w:space="0" w:color="7F7F7F"/>
          <w:insideV w:val="dashed" w:sz="4" w:space="0" w:color="7F7F7F"/>
        </w:tblBorders>
        <w:tblLook w:val="04A0" w:firstRow="1" w:lastRow="0" w:firstColumn="1" w:lastColumn="0" w:noHBand="0" w:noVBand="1"/>
      </w:tblPr>
      <w:tblGrid>
        <w:gridCol w:w="9576"/>
      </w:tblGrid>
      <w:tr w:rsidR="00F81119">
        <w:tc>
          <w:tcPr>
            <w:tcW w:w="9576" w:type="dxa"/>
          </w:tcPr>
          <w:p w:rsidR="00F81119" w:rsidRDefault="00F81119">
            <w:pPr>
              <w:pStyle w:val="HeaderFirstPage"/>
              <w:pBdr>
                <w:bottom w:val="none" w:sz="0" w:space="0" w:color="auto"/>
              </w:pBdr>
              <w:spacing w:after="0" w:line="240" w:lineRule="auto"/>
              <w:rPr>
                <w:color w:val="9FB8CD" w:themeColor="accent2"/>
              </w:rPr>
            </w:pPr>
            <w:bookmarkStart w:id="0" w:name="_GoBack"/>
            <w:bookmarkEnd w:id="0"/>
          </w:p>
        </w:tc>
      </w:tr>
    </w:tbl>
    <w:sdt>
      <w:sdtPr>
        <w:rPr>
          <w:rFonts w:ascii="Arial" w:hAnsi="Arial" w:cs="Arial"/>
        </w:rPr>
        <w:alias w:val="Resume Name"/>
        <w:tag w:val="Resume Name"/>
        <w:id w:val="2142538285"/>
        <w:placeholder>
          <w:docPart w:val="77C7045A778745AB9523146C3C406AF0"/>
        </w:placeholder>
        <w:docPartList>
          <w:docPartGallery w:val="Quick Parts"/>
          <w:docPartCategory w:val=" Resume Name"/>
        </w:docPartList>
      </w:sdtPr>
      <w:sdtEndPr/>
      <w:sdtContent>
        <w:p w:rsidR="00F81119" w:rsidRPr="00823A72" w:rsidRDefault="00F65952">
          <w:pPr>
            <w:pStyle w:val="NoSpacing"/>
            <w:rPr>
              <w:rFonts w:ascii="Arial" w:hAnsi="Arial" w:cs="Arial"/>
            </w:rPr>
          </w:pPr>
          <w:r>
            <w:rPr>
              <w:rFonts w:ascii="Arial" w:hAnsi="Arial" w:cs="Arial"/>
            </w:rPr>
            <w:t xml:space="preserve"> </w:t>
          </w:r>
        </w:p>
        <w:tbl>
          <w:tblPr>
            <w:tblW w:w="5000" w:type="pct"/>
            <w:jc w:val="center"/>
            <w:tblBorders>
              <w:top w:val="single" w:sz="6" w:space="0" w:color="9FB8CD" w:themeColor="accent2"/>
              <w:left w:val="single" w:sz="6" w:space="0" w:color="9FB8CD" w:themeColor="accent2"/>
              <w:bottom w:val="single" w:sz="6" w:space="0" w:color="9FB8CD" w:themeColor="accent2"/>
              <w:right w:val="single" w:sz="6" w:space="0" w:color="9FB8CD" w:themeColor="accent2"/>
              <w:insideH w:val="single" w:sz="6" w:space="0" w:color="9FB8CD" w:themeColor="accent2"/>
              <w:insideV w:val="single" w:sz="6" w:space="0" w:color="9FB8CD" w:themeColor="accent2"/>
            </w:tblBorders>
            <w:tblCellMar>
              <w:left w:w="0" w:type="dxa"/>
              <w:right w:w="0" w:type="dxa"/>
            </w:tblCellMar>
            <w:tblLook w:val="04A0" w:firstRow="1" w:lastRow="0" w:firstColumn="1" w:lastColumn="0" w:noHBand="0" w:noVBand="1"/>
          </w:tblPr>
          <w:tblGrid>
            <w:gridCol w:w="419"/>
            <w:gridCol w:w="10749"/>
          </w:tblGrid>
          <w:tr w:rsidR="00F81119" w:rsidRPr="00823A72">
            <w:trPr>
              <w:jc w:val="center"/>
            </w:trPr>
            <w:tc>
              <w:tcPr>
                <w:tcW w:w="365" w:type="dxa"/>
                <w:shd w:val="clear" w:color="auto" w:fill="9FB8CD" w:themeFill="accent2"/>
              </w:tcPr>
              <w:p w:rsidR="00F81119" w:rsidRPr="00823A72" w:rsidRDefault="00F81119">
                <w:pPr>
                  <w:spacing w:after="0" w:line="240" w:lineRule="auto"/>
                  <w:rPr>
                    <w:rFonts w:ascii="Arial" w:hAnsi="Arial" w:cs="Arial"/>
                  </w:rPr>
                </w:pPr>
              </w:p>
            </w:tc>
            <w:tc>
              <w:tcPr>
                <w:tcW w:w="9363" w:type="dxa"/>
                <w:tcMar>
                  <w:top w:w="360" w:type="dxa"/>
                  <w:left w:w="360" w:type="dxa"/>
                  <w:bottom w:w="360" w:type="dxa"/>
                  <w:right w:w="360" w:type="dxa"/>
                </w:tcMar>
              </w:tcPr>
              <w:p w:rsidR="00F81119" w:rsidRPr="0006051C" w:rsidRDefault="0006051C">
                <w:pPr>
                  <w:pStyle w:val="PersonalName"/>
                  <w:rPr>
                    <w:rFonts w:ascii="Arial" w:hAnsi="Arial" w:cs="Arial"/>
                    <w:sz w:val="44"/>
                    <w:szCs w:val="44"/>
                  </w:rPr>
                </w:pPr>
                <w:r w:rsidRPr="00F65952">
                  <w:rPr>
                    <w:rFonts w:ascii="Arial" w:hAnsi="Arial" w:cs="Arial"/>
                    <w:color w:val="628BAD" w:themeColor="accent2" w:themeShade="BF"/>
                    <w:spacing w:val="10"/>
                    <w:lang w:val="en-AU" w:eastAsia="en-AU"/>
                  </w:rPr>
                  <mc:AlternateContent>
                    <mc:Choice Requires="wps">
                      <w:drawing>
                        <wp:anchor distT="0" distB="0" distL="114300" distR="114300" simplePos="0" relativeHeight="251659264" behindDoc="0" locked="0" layoutInCell="1" allowOverlap="1" wp14:anchorId="77F76925" wp14:editId="6989BA88">
                          <wp:simplePos x="0" y="0"/>
                          <wp:positionH relativeFrom="column">
                            <wp:posOffset>-79375</wp:posOffset>
                          </wp:positionH>
                          <wp:positionV relativeFrom="paragraph">
                            <wp:posOffset>-78740</wp:posOffset>
                          </wp:positionV>
                          <wp:extent cx="2750820" cy="746760"/>
                          <wp:effectExtent l="0" t="0" r="11430" b="15240"/>
                          <wp:wrapNone/>
                          <wp:docPr id="307" name="Text Box 2"/>
                          <wp:cNvGraphicFramePr>
                            <a:graphicFrameLocks xmlns:a="http://schemas.openxmlformats.org/drawingml/2006/main"/>
                          </wp:cNvGraphicFramePr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0" y="0"/>
                                    <a:ext cx="2750820" cy="7467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F65952" w:rsidRPr="00F65952" w:rsidRDefault="00F65952" w:rsidP="00F65952">
                                      <w:pPr>
                                        <w:pStyle w:val="SubsectionText"/>
                                        <w:rPr>
                                          <w:rFonts w:ascii="Arial" w:hAnsi="Arial" w:cs="Arial"/>
                                          <w:b/>
                                          <w:color w:val="auto"/>
                                        </w:rPr>
                                      </w:pPr>
                                      <w:r w:rsidRPr="00F65952">
                                        <w:rPr>
                                          <w:rFonts w:ascii="Arial" w:hAnsi="Arial" w:cs="Arial"/>
                                          <w:b/>
                                          <w:color w:val="auto"/>
                                        </w:rPr>
                                        <w:t xml:space="preserve">Availability  </w:t>
                                      </w:r>
                                    </w:p>
                                    <w:p w:rsidR="0006051C" w:rsidRDefault="00F65952" w:rsidP="00F65952">
                                      <w:pPr>
                                        <w:pStyle w:val="SubsectionText"/>
                                        <w:rPr>
                                          <w:rFonts w:ascii="Arial" w:hAnsi="Arial" w:cs="Arial"/>
                                          <w:color w:val="auto"/>
                                        </w:rPr>
                                      </w:pPr>
                                      <w:r w:rsidRPr="00F65952">
                                        <w:rPr>
                                          <w:rFonts w:ascii="Arial" w:hAnsi="Arial" w:cs="Arial"/>
                                          <w:color w:val="auto"/>
                                        </w:rPr>
                                        <w:t xml:space="preserve">Monday day and night, Thursday- Sunday day and night. </w:t>
                                      </w:r>
                                    </w:p>
                                    <w:p w:rsidR="0006051C" w:rsidRPr="00F65952" w:rsidRDefault="0006051C" w:rsidP="00F65952">
                                      <w:pPr>
                                        <w:pStyle w:val="SubsectionText"/>
                                        <w:rPr>
                                          <w:rFonts w:ascii="Arial" w:hAnsi="Arial" w:cs="Arial"/>
                                          <w:color w:val="auto"/>
                                        </w:rPr>
                                      </w:pPr>
                                      <w:r>
                                        <w:rPr>
                                          <w:rFonts w:ascii="Arial" w:hAnsi="Arial" w:cs="Arial"/>
                                          <w:color w:val="auto"/>
                                        </w:rPr>
                                        <w:t xml:space="preserve">Australian Driver’s License </w:t>
                                      </w:r>
                                    </w:p>
                                    <w:p w:rsidR="00F65952" w:rsidRDefault="00F65952"/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noAutofit/>
                                </wps:bodyPr>
                              </wps:wsp>
                            </a:graphicData>
                          </a:graphic>
                          <wp14:sizeRelH relativeFrom="margin">
                            <wp14:pctWidth>0</wp14:pctWidth>
                          </wp14:sizeRelH>
                          <wp14:sizeRelV relativeFrom="margin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shapetype id="_x0000_t202" coordsize="21600,21600" o:spt="202" path="m,l,21600r21600,l21600,xe">
                          <v:stroke joinstyle="miter"/>
                          <v:path gradientshapeok="t" o:connecttype="rect"/>
                        </v:shapetype>
                        <v:shape id="Text Box 2" o:spid="_x0000_s1026" type="#_x0000_t202" style="position:absolute;left:0;text-align:left;margin-left:-6.25pt;margin-top:-6.2pt;width:216.6pt;height:58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">
                          <v:textbox>
                            <w:txbxContent>
                              <w:p w:rsidR="00F65952" w:rsidRPr="00F65952" w:rsidRDefault="00F65952" w:rsidP="00F65952">
                                <w:pPr>
                                  <w:pStyle w:val="SubsectionText"/>
                                  <w:rPr>
                                    <w:rFonts w:ascii="Arial" w:hAnsi="Arial" w:cs="Arial"/>
                                    <w:b/>
                                    <w:color w:val="auto"/>
                                  </w:rPr>
                                </w:pPr>
                                <w:r w:rsidRPr="00F65952">
                                  <w:rPr>
                                    <w:rFonts w:ascii="Arial" w:hAnsi="Arial" w:cs="Arial"/>
                                    <w:b/>
                                    <w:color w:val="auto"/>
                                  </w:rPr>
                                  <w:t xml:space="preserve">Availability  </w:t>
                                </w:r>
                              </w:p>
                              <w:p w:rsidR="0006051C" w:rsidRDefault="00F65952" w:rsidP="00F65952">
                                <w:pPr>
                                  <w:pStyle w:val="SubsectionText"/>
                                  <w:rPr>
                                    <w:rFonts w:ascii="Arial" w:hAnsi="Arial" w:cs="Arial"/>
                                    <w:color w:val="auto"/>
                                  </w:rPr>
                                </w:pPr>
                                <w:r w:rsidRPr="00F65952">
                                  <w:rPr>
                                    <w:rFonts w:ascii="Arial" w:hAnsi="Arial" w:cs="Arial"/>
                                    <w:color w:val="auto"/>
                                  </w:rPr>
                                  <w:t xml:space="preserve">Monday day and night, Thursday- Sunday day and night. </w:t>
                                </w:r>
                              </w:p>
                              <w:p w:rsidR="0006051C" w:rsidRPr="00F65952" w:rsidRDefault="0006051C" w:rsidP="00F65952">
                                <w:pPr>
                                  <w:pStyle w:val="SubsectionText"/>
                                  <w:rPr>
                                    <w:rFonts w:ascii="Arial" w:hAnsi="Arial" w:cs="Arial"/>
                                    <w:color w:val="auto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color w:val="auto"/>
                                  </w:rPr>
                                  <w:t xml:space="preserve">Australian Driver’s License </w:t>
                                </w:r>
                              </w:p>
                              <w:p w:rsidR="00F65952" w:rsidRDefault="00F65952"/>
                            </w:txbxContent>
                          </v:textbox>
                        </v:shape>
                      </w:pict>
                    </mc:Fallback>
                  </mc:AlternateContent>
                </w:r>
                <w:r w:rsidR="00831748" w:rsidRPr="00823A72">
                  <w:rPr>
                    <w:rFonts w:ascii="Arial" w:hAnsi="Arial" w:cs="Arial"/>
                    <w:color w:val="628BAD" w:themeColor="accent2" w:themeShade="BF"/>
                    <w:spacing w:val="10"/>
                  </w:rPr>
                  <w:sym w:font="Wingdings 3" w:char="F07D"/>
                </w:r>
                <w:sdt>
                  <w:sdtPr>
                    <w:rPr>
                      <w:rFonts w:ascii="Arial" w:hAnsi="Arial" w:cs="Arial"/>
                      <w:sz w:val="44"/>
                      <w:szCs w:val="44"/>
                    </w:rPr>
                    <w:id w:val="10979384"/>
                    <w:placeholder>
                      <w:docPart w:val="5E3EDCDA532F401E9DE37E999B62E62F"/>
                    </w:placeholder>
  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  <w:text/>
                  </w:sdtPr>
                  <w:sdtEndPr/>
                  <w:sdtContent>
                    <w:r w:rsidR="00823A72" w:rsidRPr="0006051C">
                      <w:rPr>
                        <w:rFonts w:ascii="Arial" w:hAnsi="Arial" w:cs="Arial"/>
                        <w:sz w:val="44"/>
                        <w:szCs w:val="44"/>
                        <w:lang w:val="en-AU"/>
                      </w:rPr>
                      <w:t>Joe Blogg</w:t>
                    </w:r>
                  </w:sdtContent>
                </w:sdt>
              </w:p>
              <w:p w:rsidR="00F81119" w:rsidRPr="0006051C" w:rsidRDefault="00823A72">
                <w:pPr>
                  <w:pStyle w:val="AddressText"/>
                  <w:spacing w:line="240" w:lineRule="auto"/>
                  <w:rPr>
                    <w:rFonts w:ascii="Arial" w:hAnsi="Arial" w:cs="Arial"/>
                    <w:sz w:val="20"/>
                  </w:rPr>
                </w:pPr>
                <w:r w:rsidRPr="0006051C">
                  <w:rPr>
                    <w:rFonts w:ascii="Arial" w:hAnsi="Arial" w:cs="Arial"/>
                    <w:sz w:val="20"/>
                  </w:rPr>
                  <w:t>123 Black Street, Melbourne, 3000</w:t>
                </w:r>
              </w:p>
              <w:p w:rsidR="00F81119" w:rsidRPr="0006051C" w:rsidRDefault="00831748">
                <w:pPr>
                  <w:pStyle w:val="AddressText"/>
                  <w:spacing w:line="240" w:lineRule="auto"/>
                  <w:rPr>
                    <w:rFonts w:ascii="Arial" w:hAnsi="Arial" w:cs="Arial"/>
                    <w:sz w:val="20"/>
                  </w:rPr>
                </w:pPr>
                <w:r w:rsidRPr="0006051C">
                  <w:rPr>
                    <w:rFonts w:ascii="Arial" w:hAnsi="Arial" w:cs="Arial"/>
                    <w:sz w:val="20"/>
                  </w:rPr>
                  <w:t xml:space="preserve">Phone: </w:t>
                </w:r>
                <w:sdt>
                  <w:sdtPr>
                    <w:rPr>
                      <w:rFonts w:ascii="Arial" w:hAnsi="Arial" w:cs="Arial"/>
                      <w:sz w:val="20"/>
                    </w:rPr>
                    <w:id w:val="154037024"/>
                    <w:placeholder>
                      <w:docPart w:val="0857D3336D2549ADBC39DF2C916F93C4"/>
                    </w:placeholder>
                    <w:temporary/>
                    <w:showingPlcHdr/>
                  </w:sdtPr>
                  <w:sdtEndPr/>
                  <w:sdtContent>
                    <w:r w:rsidRPr="0006051C">
                      <w:rPr>
                        <w:rFonts w:ascii="Arial" w:hAnsi="Arial" w:cs="Arial"/>
                        <w:sz w:val="20"/>
                      </w:rPr>
                      <w:t>[Type your phone number]</w:t>
                    </w:r>
                  </w:sdtContent>
                </w:sdt>
              </w:p>
              <w:p w:rsidR="00F81119" w:rsidRPr="0006051C" w:rsidRDefault="00831748">
                <w:pPr>
                  <w:pStyle w:val="AddressText"/>
                  <w:spacing w:line="240" w:lineRule="auto"/>
                  <w:rPr>
                    <w:rFonts w:ascii="Arial" w:hAnsi="Arial" w:cs="Arial"/>
                    <w:sz w:val="20"/>
                  </w:rPr>
                </w:pPr>
                <w:r w:rsidRPr="0006051C">
                  <w:rPr>
                    <w:rFonts w:ascii="Arial" w:hAnsi="Arial" w:cs="Arial"/>
                    <w:sz w:val="20"/>
                  </w:rPr>
                  <w:t xml:space="preserve">E-mail: </w:t>
                </w:r>
                <w:sdt>
                  <w:sdtPr>
                    <w:rPr>
                      <w:rFonts w:ascii="Arial" w:hAnsi="Arial" w:cs="Arial"/>
                      <w:sz w:val="20"/>
                    </w:rPr>
                    <w:id w:val="288100533"/>
                    <w:placeholder>
                      <w:docPart w:val="62D91FF85F8C4C11A49FFC942DC17E50"/>
                    </w:placeholder>
                    <w:temporary/>
                    <w:showingPlcHdr/>
                  </w:sdtPr>
                  <w:sdtEndPr/>
                  <w:sdtContent>
                    <w:r w:rsidRPr="0006051C">
                      <w:rPr>
                        <w:rFonts w:ascii="Arial" w:hAnsi="Arial" w:cs="Arial"/>
                        <w:sz w:val="20"/>
                      </w:rPr>
                      <w:t>[Type your e-mail address]</w:t>
                    </w:r>
                  </w:sdtContent>
                </w:sdt>
              </w:p>
              <w:p w:rsidR="00F81119" w:rsidRPr="00823A72" w:rsidRDefault="00823A72" w:rsidP="00823A72">
                <w:pPr>
                  <w:pStyle w:val="AddressText"/>
                  <w:spacing w:line="240" w:lineRule="auto"/>
                  <w:rPr>
                    <w:rFonts w:ascii="Arial" w:hAnsi="Arial" w:cs="Arial"/>
                    <w:sz w:val="24"/>
                  </w:rPr>
                </w:pPr>
                <w:r w:rsidRPr="0006051C">
                  <w:rPr>
                    <w:rFonts w:ascii="Arial" w:hAnsi="Arial" w:cs="Arial"/>
                    <w:sz w:val="20"/>
                  </w:rPr>
                  <w:t>LinkedIn</w:t>
                </w:r>
                <w:r w:rsidR="00831748" w:rsidRPr="0006051C">
                  <w:rPr>
                    <w:rFonts w:ascii="Arial" w:hAnsi="Arial" w:cs="Arial"/>
                    <w:sz w:val="20"/>
                  </w:rPr>
                  <w:t xml:space="preserve">: </w:t>
                </w:r>
                <w:r w:rsidRPr="0006051C">
                  <w:rPr>
                    <w:rFonts w:ascii="Arial" w:hAnsi="Arial" w:cs="Arial"/>
                    <w:sz w:val="20"/>
                  </w:rPr>
                  <w:t>Insert hyperlink to your linked in</w:t>
                </w:r>
                <w:r w:rsidRPr="00823A72">
                  <w:rPr>
                    <w:rFonts w:ascii="Arial" w:hAnsi="Arial" w:cs="Arial"/>
                  </w:rPr>
                  <w:t xml:space="preserve"> </w:t>
                </w:r>
              </w:p>
            </w:tc>
          </w:tr>
        </w:tbl>
        <w:p w:rsidR="00F81119" w:rsidRPr="00823A72" w:rsidRDefault="002E198B">
          <w:pPr>
            <w:pStyle w:val="NoSpacing"/>
            <w:rPr>
              <w:rFonts w:ascii="Arial" w:hAnsi="Arial" w:cs="Arial"/>
            </w:rPr>
          </w:pPr>
        </w:p>
      </w:sdtContent>
    </w:sdt>
    <w:tbl>
      <w:tblPr>
        <w:tblW w:w="5000" w:type="pct"/>
        <w:jc w:val="center"/>
        <w:tblBorders>
          <w:top w:val="single" w:sz="6" w:space="0" w:color="AAB0C7" w:themeColor="accent1" w:themeTint="99"/>
          <w:left w:val="single" w:sz="6" w:space="0" w:color="AAB0C7" w:themeColor="accent1" w:themeTint="99"/>
          <w:bottom w:val="single" w:sz="6" w:space="0" w:color="AAB0C7" w:themeColor="accent1" w:themeTint="99"/>
          <w:right w:val="single" w:sz="6" w:space="0" w:color="AAB0C7" w:themeColor="accent1" w:themeTint="99"/>
          <w:insideH w:val="single" w:sz="6" w:space="0" w:color="AAB0C7" w:themeColor="accent1" w:themeTint="99"/>
          <w:insideV w:val="single" w:sz="6" w:space="0" w:color="AAB0C7" w:themeColor="accent1" w:themeTint="99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5"/>
        <w:gridCol w:w="10803"/>
      </w:tblGrid>
      <w:tr w:rsidR="00F65952" w:rsidRPr="00F65952">
        <w:trPr>
          <w:jc w:val="center"/>
        </w:trPr>
        <w:tc>
          <w:tcPr>
            <w:tcW w:w="365" w:type="dxa"/>
            <w:shd w:val="clear" w:color="auto" w:fill="AAB0C7" w:themeFill="accent1" w:themeFillTint="99"/>
          </w:tcPr>
          <w:p w:rsidR="00F81119" w:rsidRPr="00F65952" w:rsidRDefault="00F81119">
            <w:pPr>
              <w:spacing w:after="0" w:line="240" w:lineRule="auto"/>
              <w:rPr>
                <w:rFonts w:ascii="Arial" w:hAnsi="Arial" w:cs="Arial"/>
                <w:color w:val="auto"/>
              </w:rPr>
            </w:pPr>
          </w:p>
        </w:tc>
        <w:tc>
          <w:tcPr>
            <w:tcW w:w="0" w:type="auto"/>
            <w:tcMar>
              <w:top w:w="360" w:type="dxa"/>
              <w:left w:w="360" w:type="dxa"/>
              <w:bottom w:w="360" w:type="dxa"/>
              <w:right w:w="360" w:type="dxa"/>
            </w:tcMar>
          </w:tcPr>
          <w:p w:rsidR="00F81119" w:rsidRPr="00222487" w:rsidRDefault="00831748">
            <w:pPr>
              <w:pStyle w:val="Section"/>
              <w:rPr>
                <w:rFonts w:ascii="Arial" w:hAnsi="Arial" w:cs="Arial"/>
                <w:color w:val="auto"/>
                <w:u w:val="single"/>
              </w:rPr>
            </w:pPr>
            <w:r w:rsidRPr="00222487">
              <w:rPr>
                <w:rFonts w:ascii="Arial" w:hAnsi="Arial" w:cs="Arial"/>
                <w:color w:val="auto"/>
                <w:u w:val="single"/>
              </w:rPr>
              <w:t>O</w:t>
            </w:r>
            <w:r w:rsidR="00823A72" w:rsidRPr="00222487">
              <w:rPr>
                <w:rFonts w:ascii="Arial" w:hAnsi="Arial" w:cs="Arial"/>
                <w:color w:val="auto"/>
                <w:u w:val="single"/>
              </w:rPr>
              <w:t>verview</w:t>
            </w:r>
          </w:p>
          <w:p w:rsidR="00F65952" w:rsidRDefault="00823A72">
            <w:pPr>
              <w:pStyle w:val="SubsectionText"/>
              <w:rPr>
                <w:rFonts w:ascii="Arial" w:hAnsi="Arial" w:cs="Arial"/>
                <w:color w:val="auto"/>
              </w:rPr>
            </w:pPr>
            <w:r w:rsidRPr="00F65952">
              <w:rPr>
                <w:rFonts w:ascii="Arial" w:hAnsi="Arial" w:cs="Arial"/>
                <w:color w:val="auto"/>
              </w:rPr>
              <w:t>I am looking to obtain casual or part-time work in a café or bar in Inner Melbourne.</w:t>
            </w:r>
            <w:r w:rsidR="00F65952">
              <w:rPr>
                <w:rFonts w:ascii="Arial" w:hAnsi="Arial" w:cs="Arial"/>
                <w:color w:val="auto"/>
              </w:rPr>
              <w:t xml:space="preserve"> I have had experience in the hospitality industry and really enjoy the fast paced nature of the industry. I am  quick learner and will show commitment to any role I undertake. </w:t>
            </w:r>
            <w:r w:rsidRPr="00F65952">
              <w:rPr>
                <w:rFonts w:ascii="Arial" w:hAnsi="Arial" w:cs="Arial"/>
                <w:color w:val="auto"/>
              </w:rPr>
              <w:t xml:space="preserve">I am currently at university studying business; however, I have a lot of time available to work outside these hours. </w:t>
            </w:r>
          </w:p>
          <w:p w:rsidR="00F81119" w:rsidRPr="00222487" w:rsidRDefault="00437B8D">
            <w:pPr>
              <w:pStyle w:val="Section"/>
              <w:rPr>
                <w:rFonts w:ascii="Arial" w:hAnsi="Arial" w:cs="Arial"/>
                <w:color w:val="auto"/>
                <w:u w:val="single"/>
              </w:rPr>
            </w:pPr>
            <w:r w:rsidRPr="00222487">
              <w:rPr>
                <w:rFonts w:ascii="Arial" w:hAnsi="Arial" w:cs="Arial"/>
                <w:color w:val="auto"/>
                <w:u w:val="single"/>
              </w:rPr>
              <w:t>Qualifications</w:t>
            </w:r>
          </w:p>
          <w:p w:rsidR="00437B8D" w:rsidRPr="00222487" w:rsidRDefault="00823A72" w:rsidP="00437B8D">
            <w:pPr>
              <w:pStyle w:val="Subsection"/>
              <w:spacing w:after="0"/>
              <w:rPr>
                <w:rFonts w:ascii="Arial" w:hAnsi="Arial" w:cs="Arial"/>
                <w:b w:val="0"/>
                <w:color w:val="auto"/>
                <w:sz w:val="20"/>
              </w:rPr>
            </w:pPr>
            <w:r w:rsidRPr="00222487">
              <w:rPr>
                <w:rFonts w:ascii="Arial" w:hAnsi="Arial" w:cs="Arial"/>
                <w:color w:val="auto"/>
                <w:sz w:val="20"/>
              </w:rPr>
              <w:t>SIT404</w:t>
            </w:r>
            <w:r w:rsidR="00437B8D" w:rsidRPr="00222487">
              <w:rPr>
                <w:rFonts w:ascii="Arial" w:hAnsi="Arial" w:cs="Arial"/>
                <w:color w:val="auto"/>
                <w:sz w:val="20"/>
              </w:rPr>
              <w:t xml:space="preserve">16 Certificate IV Hospitality – Serve It Up Hospitality Training </w:t>
            </w:r>
            <w:r w:rsidR="00437B8D" w:rsidRPr="00222487">
              <w:rPr>
                <w:rFonts w:ascii="Arial" w:hAnsi="Arial" w:cs="Arial"/>
                <w:b w:val="0"/>
                <w:color w:val="auto"/>
                <w:sz w:val="20"/>
              </w:rPr>
              <w:t>(Still completing)</w:t>
            </w:r>
          </w:p>
          <w:p w:rsidR="00437B8D" w:rsidRPr="00222487" w:rsidRDefault="00437B8D" w:rsidP="00437B8D">
            <w:pPr>
              <w:pStyle w:val="ListBullet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color w:val="auto"/>
              </w:rPr>
            </w:pPr>
            <w:r w:rsidRPr="00222487">
              <w:rPr>
                <w:rFonts w:ascii="Arial" w:hAnsi="Arial" w:cs="Arial"/>
                <w:color w:val="auto"/>
              </w:rPr>
              <w:t>Bar, cocktails, beer pouring, basic coffee making, full sequence of service, tray service, customer service, teamwork, 3 plate carry and simulated services.</w:t>
            </w:r>
          </w:p>
          <w:p w:rsidR="00437B8D" w:rsidRPr="00222487" w:rsidRDefault="00437B8D" w:rsidP="00437B8D">
            <w:pPr>
              <w:pStyle w:val="Subsection"/>
              <w:spacing w:after="0"/>
              <w:rPr>
                <w:rFonts w:ascii="Arial" w:hAnsi="Arial" w:cs="Arial"/>
                <w:b w:val="0"/>
                <w:color w:val="auto"/>
                <w:sz w:val="20"/>
              </w:rPr>
            </w:pPr>
          </w:p>
          <w:p w:rsidR="00F81119" w:rsidRPr="00222487" w:rsidRDefault="00823A72">
            <w:pPr>
              <w:pStyle w:val="Subsection"/>
              <w:spacing w:after="0"/>
              <w:rPr>
                <w:rFonts w:ascii="Arial" w:hAnsi="Arial" w:cs="Arial"/>
                <w:b w:val="0"/>
                <w:color w:val="auto"/>
                <w:sz w:val="20"/>
              </w:rPr>
            </w:pPr>
            <w:r w:rsidRPr="00222487">
              <w:rPr>
                <w:rFonts w:ascii="Arial" w:hAnsi="Arial" w:cs="Arial"/>
                <w:color w:val="auto"/>
                <w:sz w:val="20"/>
              </w:rPr>
              <w:t>BSB42015 Certificate IV Leadership &amp; Management</w:t>
            </w:r>
            <w:r w:rsidR="00831748" w:rsidRPr="00222487">
              <w:rPr>
                <w:rFonts w:ascii="Arial" w:hAnsi="Arial" w:cs="Arial"/>
                <w:b w:val="0"/>
                <w:color w:val="auto"/>
                <w:sz w:val="20"/>
              </w:rPr>
              <w:t xml:space="preserve"> </w:t>
            </w:r>
            <w:r w:rsidRPr="00222487">
              <w:rPr>
                <w:rFonts w:ascii="Arial" w:hAnsi="Arial" w:cs="Arial"/>
                <w:color w:val="auto"/>
                <w:sz w:val="20"/>
              </w:rPr>
              <w:t xml:space="preserve">– Serve It Up Hospitality Training </w:t>
            </w:r>
            <w:r w:rsidR="00831748" w:rsidRPr="00222487">
              <w:rPr>
                <w:rFonts w:ascii="Arial" w:hAnsi="Arial" w:cs="Arial"/>
                <w:b w:val="0"/>
                <w:color w:val="auto"/>
                <w:sz w:val="20"/>
              </w:rPr>
              <w:t>(</w:t>
            </w:r>
            <w:r w:rsidRPr="00222487">
              <w:rPr>
                <w:rFonts w:ascii="Arial" w:hAnsi="Arial" w:cs="Arial"/>
                <w:b w:val="0"/>
                <w:color w:val="auto"/>
                <w:sz w:val="20"/>
              </w:rPr>
              <w:t>Still completing</w:t>
            </w:r>
            <w:r w:rsidR="00831748" w:rsidRPr="00222487">
              <w:rPr>
                <w:rFonts w:ascii="Arial" w:hAnsi="Arial" w:cs="Arial"/>
                <w:b w:val="0"/>
                <w:color w:val="auto"/>
                <w:sz w:val="20"/>
              </w:rPr>
              <w:t>)</w:t>
            </w:r>
          </w:p>
          <w:p w:rsidR="00437B8D" w:rsidRPr="00222487" w:rsidRDefault="00437B8D" w:rsidP="00437B8D">
            <w:pPr>
              <w:pStyle w:val="ListBullet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color w:val="auto"/>
              </w:rPr>
            </w:pPr>
            <w:r w:rsidRPr="00222487">
              <w:rPr>
                <w:rFonts w:ascii="Arial" w:hAnsi="Arial" w:cs="Arial"/>
                <w:color w:val="auto"/>
              </w:rPr>
              <w:t xml:space="preserve">Financial reconciliation, sales,  leadership, stocktake, team management, conflict and complaint resolution, </w:t>
            </w:r>
            <w:r w:rsidR="00D72206">
              <w:rPr>
                <w:rFonts w:ascii="Arial" w:hAnsi="Arial" w:cs="Arial"/>
                <w:color w:val="auto"/>
              </w:rPr>
              <w:t>cash handling and shift reconciliation.</w:t>
            </w:r>
          </w:p>
          <w:p w:rsidR="00437B8D" w:rsidRPr="00222487" w:rsidRDefault="00437B8D">
            <w:pPr>
              <w:pStyle w:val="Subsection"/>
              <w:spacing w:after="0"/>
              <w:rPr>
                <w:rFonts w:ascii="Arial" w:hAnsi="Arial" w:cs="Arial"/>
                <w:b w:val="0"/>
                <w:color w:val="auto"/>
                <w:sz w:val="20"/>
              </w:rPr>
            </w:pPr>
          </w:p>
          <w:p w:rsidR="00437B8D" w:rsidRPr="00222487" w:rsidRDefault="00437B8D">
            <w:pPr>
              <w:pStyle w:val="Subsection"/>
              <w:spacing w:after="0"/>
              <w:rPr>
                <w:rFonts w:ascii="Arial" w:hAnsi="Arial" w:cs="Arial"/>
                <w:b w:val="0"/>
                <w:color w:val="auto"/>
                <w:sz w:val="20"/>
              </w:rPr>
            </w:pPr>
            <w:r w:rsidRPr="00222487">
              <w:rPr>
                <w:rFonts w:ascii="Arial" w:hAnsi="Arial" w:cs="Arial"/>
                <w:color w:val="auto"/>
                <w:sz w:val="20"/>
              </w:rPr>
              <w:t>Current Victorian RSA</w:t>
            </w:r>
            <w:r w:rsidRPr="00222487">
              <w:rPr>
                <w:rFonts w:ascii="Arial" w:hAnsi="Arial" w:cs="Arial"/>
                <w:b w:val="0"/>
                <w:color w:val="auto"/>
                <w:sz w:val="20"/>
              </w:rPr>
              <w:t xml:space="preserve"> – Responsible Service of alcohol</w:t>
            </w:r>
          </w:p>
          <w:p w:rsidR="00437B8D" w:rsidRPr="00222487" w:rsidRDefault="00437B8D">
            <w:pPr>
              <w:pStyle w:val="Subsection"/>
              <w:spacing w:after="0"/>
              <w:rPr>
                <w:rFonts w:ascii="Arial" w:hAnsi="Arial" w:cs="Arial"/>
                <w:b w:val="0"/>
                <w:color w:val="auto"/>
                <w:sz w:val="20"/>
              </w:rPr>
            </w:pPr>
            <w:r w:rsidRPr="00222487">
              <w:rPr>
                <w:rFonts w:ascii="Arial" w:hAnsi="Arial" w:cs="Arial"/>
                <w:color w:val="auto"/>
                <w:sz w:val="20"/>
              </w:rPr>
              <w:t>Current Victorian RSF</w:t>
            </w:r>
            <w:r w:rsidRPr="00222487">
              <w:rPr>
                <w:rFonts w:ascii="Arial" w:hAnsi="Arial" w:cs="Arial"/>
                <w:b w:val="0"/>
                <w:color w:val="auto"/>
                <w:sz w:val="20"/>
              </w:rPr>
              <w:t xml:space="preserve"> – Responsible Service of food</w:t>
            </w:r>
          </w:p>
          <w:p w:rsidR="00C86F11" w:rsidRPr="00222487" w:rsidRDefault="00437B8D" w:rsidP="00437B8D">
            <w:pPr>
              <w:pStyle w:val="ListBullet"/>
              <w:numPr>
                <w:ilvl w:val="0"/>
                <w:numId w:val="0"/>
              </w:numPr>
              <w:spacing w:after="0" w:line="240" w:lineRule="auto"/>
              <w:ind w:left="360" w:hanging="360"/>
              <w:rPr>
                <w:rFonts w:ascii="Arial" w:hAnsi="Arial" w:cs="Arial"/>
                <w:b/>
                <w:color w:val="auto"/>
              </w:rPr>
            </w:pPr>
            <w:r w:rsidRPr="00222487">
              <w:rPr>
                <w:rFonts w:ascii="Arial" w:hAnsi="Arial" w:cs="Arial"/>
                <w:b/>
                <w:color w:val="auto"/>
              </w:rPr>
              <w:t xml:space="preserve">Level 2 First Aid </w:t>
            </w:r>
            <w:r w:rsidR="00C86F11" w:rsidRPr="00222487">
              <w:rPr>
                <w:rFonts w:ascii="Arial" w:hAnsi="Arial" w:cs="Arial"/>
                <w:b/>
                <w:color w:val="auto"/>
              </w:rPr>
              <w:t xml:space="preserve">  </w:t>
            </w:r>
          </w:p>
          <w:p w:rsidR="00823A72" w:rsidRPr="00222487" w:rsidRDefault="00823A72" w:rsidP="00823A72">
            <w:pPr>
              <w:pStyle w:val="ListBullet"/>
              <w:numPr>
                <w:ilvl w:val="0"/>
                <w:numId w:val="0"/>
              </w:numPr>
              <w:spacing w:after="0" w:line="240" w:lineRule="auto"/>
              <w:ind w:left="360"/>
              <w:rPr>
                <w:rFonts w:ascii="Arial" w:hAnsi="Arial" w:cs="Arial"/>
                <w:color w:val="auto"/>
              </w:rPr>
            </w:pPr>
          </w:p>
          <w:p w:rsidR="00823A72" w:rsidRPr="00222487" w:rsidRDefault="00823A72" w:rsidP="00823A72">
            <w:pPr>
              <w:pStyle w:val="Subsection"/>
              <w:spacing w:after="0"/>
              <w:rPr>
                <w:rFonts w:ascii="Arial" w:hAnsi="Arial" w:cs="Arial"/>
                <w:b w:val="0"/>
                <w:color w:val="auto"/>
                <w:sz w:val="20"/>
              </w:rPr>
            </w:pPr>
            <w:r w:rsidRPr="00222487">
              <w:rPr>
                <w:rFonts w:ascii="Arial" w:hAnsi="Arial" w:cs="Arial"/>
                <w:color w:val="auto"/>
                <w:sz w:val="20"/>
              </w:rPr>
              <w:t>Degree in Business - RMIT</w:t>
            </w:r>
            <w:r w:rsidRPr="00222487">
              <w:rPr>
                <w:rFonts w:ascii="Arial" w:hAnsi="Arial" w:cs="Arial"/>
                <w:b w:val="0"/>
                <w:color w:val="auto"/>
                <w:sz w:val="20"/>
              </w:rPr>
              <w:t xml:space="preserve"> (Still completing)</w:t>
            </w:r>
          </w:p>
          <w:p w:rsidR="00823A72" w:rsidRPr="00222487" w:rsidRDefault="00C86F11" w:rsidP="00823A72">
            <w:pPr>
              <w:pStyle w:val="ListBullet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color w:val="auto"/>
              </w:rPr>
            </w:pPr>
            <w:r w:rsidRPr="00222487">
              <w:rPr>
                <w:rFonts w:ascii="Arial" w:hAnsi="Arial" w:cs="Arial"/>
                <w:color w:val="auto"/>
              </w:rPr>
              <w:t xml:space="preserve">Majoring in human resources management </w:t>
            </w:r>
          </w:p>
          <w:p w:rsidR="00823A72" w:rsidRPr="00F65952" w:rsidRDefault="00823A72" w:rsidP="00C86F11">
            <w:pPr>
              <w:pStyle w:val="ListBullet"/>
              <w:numPr>
                <w:ilvl w:val="0"/>
                <w:numId w:val="0"/>
              </w:numPr>
              <w:spacing w:after="0" w:line="240" w:lineRule="auto"/>
              <w:ind w:left="360"/>
              <w:rPr>
                <w:rFonts w:ascii="Arial" w:hAnsi="Arial" w:cs="Arial"/>
                <w:color w:val="auto"/>
              </w:rPr>
            </w:pPr>
          </w:p>
          <w:p w:rsidR="00F81119" w:rsidRPr="00222487" w:rsidRDefault="00831748">
            <w:pPr>
              <w:pStyle w:val="Section"/>
              <w:spacing w:after="0"/>
              <w:rPr>
                <w:rFonts w:ascii="Arial" w:hAnsi="Arial" w:cs="Arial"/>
                <w:color w:val="auto"/>
                <w:u w:val="single"/>
              </w:rPr>
            </w:pPr>
            <w:r w:rsidRPr="00222487">
              <w:rPr>
                <w:rFonts w:ascii="Arial" w:hAnsi="Arial" w:cs="Arial"/>
                <w:color w:val="auto"/>
                <w:u w:val="single"/>
              </w:rPr>
              <w:t>Experience</w:t>
            </w:r>
          </w:p>
          <w:p w:rsidR="00222487" w:rsidRDefault="00222487" w:rsidP="00222487">
            <w:pPr>
              <w:pStyle w:val="Subsection"/>
              <w:spacing w:after="0"/>
              <w:rPr>
                <w:rStyle w:val="SubsectionDateChar"/>
                <w:rFonts w:ascii="Arial" w:hAnsi="Arial" w:cs="Arial"/>
                <w:b/>
                <w:bCs/>
                <w:color w:val="auto"/>
                <w:sz w:val="20"/>
              </w:rPr>
            </w:pPr>
          </w:p>
          <w:p w:rsidR="00222487" w:rsidRPr="00F65952" w:rsidRDefault="00222487" w:rsidP="00222487">
            <w:pPr>
              <w:pStyle w:val="Subsection"/>
              <w:spacing w:after="0"/>
              <w:rPr>
                <w:rFonts w:ascii="Arial" w:hAnsi="Arial" w:cs="Arial"/>
                <w:b w:val="0"/>
                <w:color w:val="auto"/>
                <w:sz w:val="20"/>
              </w:rPr>
            </w:pPr>
            <w:r>
              <w:rPr>
                <w:rStyle w:val="SubsectionDateChar"/>
                <w:rFonts w:ascii="Arial" w:hAnsi="Arial" w:cs="Arial"/>
                <w:b/>
                <w:bCs/>
                <w:color w:val="auto"/>
                <w:sz w:val="20"/>
              </w:rPr>
              <w:t>Bobs Burgers</w:t>
            </w:r>
            <w:r w:rsidRPr="00F65952">
              <w:rPr>
                <w:rStyle w:val="SubsectionDateChar"/>
                <w:rFonts w:ascii="Arial" w:hAnsi="Arial" w:cs="Arial"/>
                <w:b/>
                <w:bCs/>
                <w:color w:val="auto"/>
                <w:sz w:val="20"/>
              </w:rPr>
              <w:t xml:space="preserve"> </w:t>
            </w:r>
            <w:r w:rsidRPr="00F65952">
              <w:rPr>
                <w:rStyle w:val="SubsectionDateChar"/>
                <w:rFonts w:ascii="Arial" w:hAnsi="Arial" w:cs="Arial"/>
                <w:bCs/>
                <w:color w:val="auto"/>
                <w:sz w:val="20"/>
              </w:rPr>
              <w:t>(</w:t>
            </w:r>
            <w:r w:rsidRPr="00F65952">
              <w:rPr>
                <w:rFonts w:ascii="Arial" w:hAnsi="Arial" w:cs="Arial"/>
                <w:b w:val="0"/>
                <w:color w:val="auto"/>
                <w:sz w:val="20"/>
              </w:rPr>
              <w:t>F&amp;B attendant)</w:t>
            </w:r>
            <w:r w:rsidRPr="00F65952">
              <w:rPr>
                <w:rStyle w:val="SubsectionDateChar"/>
                <w:rFonts w:ascii="Arial" w:hAnsi="Arial" w:cs="Arial"/>
                <w:b/>
                <w:bCs/>
                <w:color w:val="auto"/>
                <w:sz w:val="20"/>
              </w:rPr>
              <w:t>,</w:t>
            </w:r>
            <w:r w:rsidRPr="00F65952">
              <w:rPr>
                <w:rStyle w:val="SubsectionDateChar"/>
                <w:rFonts w:ascii="Arial" w:hAnsi="Arial" w:cs="Arial"/>
                <w:color w:val="auto"/>
                <w:sz w:val="20"/>
              </w:rPr>
              <w:t xml:space="preserve"> </w:t>
            </w:r>
            <w:r>
              <w:rPr>
                <w:rStyle w:val="SubsectionDateChar"/>
                <w:rFonts w:ascii="Arial" w:hAnsi="Arial" w:cs="Arial"/>
                <w:color w:val="auto"/>
                <w:sz w:val="20"/>
              </w:rPr>
              <w:t>123 Black Street Melbourne                         Dec 2016 – June 2017</w:t>
            </w:r>
          </w:p>
          <w:p w:rsidR="00222487" w:rsidRDefault="00222487" w:rsidP="00222487">
            <w:pPr>
              <w:pStyle w:val="ListBullet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 xml:space="preserve">Table and counter service, cash handling, POS (ordermate), end of shift reconciliation, open and </w:t>
            </w:r>
            <w:r w:rsidR="00D72206">
              <w:rPr>
                <w:rFonts w:ascii="Arial" w:hAnsi="Arial" w:cs="Arial"/>
                <w:color w:val="auto"/>
              </w:rPr>
              <w:t>close</w:t>
            </w:r>
            <w:r>
              <w:rPr>
                <w:rFonts w:ascii="Arial" w:hAnsi="Arial" w:cs="Arial"/>
                <w:color w:val="auto"/>
              </w:rPr>
              <w:t xml:space="preserve"> of the venue</w:t>
            </w:r>
          </w:p>
          <w:p w:rsidR="00222487" w:rsidRDefault="00222487">
            <w:pPr>
              <w:pStyle w:val="Subsection"/>
              <w:spacing w:after="0"/>
              <w:rPr>
                <w:rStyle w:val="SubsectionDateChar"/>
                <w:rFonts w:ascii="Arial" w:hAnsi="Arial" w:cs="Arial"/>
                <w:b/>
                <w:bCs/>
                <w:color w:val="auto"/>
                <w:sz w:val="20"/>
              </w:rPr>
            </w:pPr>
          </w:p>
          <w:p w:rsidR="00F81119" w:rsidRPr="00F65952" w:rsidRDefault="00C86F11">
            <w:pPr>
              <w:pStyle w:val="Subsection"/>
              <w:spacing w:after="0"/>
              <w:rPr>
                <w:rFonts w:ascii="Arial" w:hAnsi="Arial" w:cs="Arial"/>
                <w:b w:val="0"/>
                <w:color w:val="auto"/>
                <w:sz w:val="20"/>
              </w:rPr>
            </w:pPr>
            <w:r w:rsidRPr="00F65952">
              <w:rPr>
                <w:rStyle w:val="SubsectionDateChar"/>
                <w:rFonts w:ascii="Arial" w:hAnsi="Arial" w:cs="Arial"/>
                <w:b/>
                <w:bCs/>
                <w:color w:val="auto"/>
                <w:sz w:val="20"/>
              </w:rPr>
              <w:t>Pub School</w:t>
            </w:r>
            <w:r w:rsidR="00F65952" w:rsidRPr="00F65952">
              <w:rPr>
                <w:rStyle w:val="SubsectionDateChar"/>
                <w:rFonts w:ascii="Arial" w:hAnsi="Arial" w:cs="Arial"/>
                <w:b/>
                <w:bCs/>
                <w:color w:val="auto"/>
                <w:sz w:val="20"/>
              </w:rPr>
              <w:t xml:space="preserve"> </w:t>
            </w:r>
            <w:r w:rsidR="00F65952" w:rsidRPr="00F65952">
              <w:rPr>
                <w:rStyle w:val="SubsectionDateChar"/>
                <w:rFonts w:ascii="Arial" w:hAnsi="Arial" w:cs="Arial"/>
                <w:bCs/>
                <w:color w:val="auto"/>
                <w:sz w:val="20"/>
              </w:rPr>
              <w:t>(</w:t>
            </w:r>
            <w:r w:rsidR="00F65952" w:rsidRPr="00F65952">
              <w:rPr>
                <w:rFonts w:ascii="Arial" w:hAnsi="Arial" w:cs="Arial"/>
                <w:b w:val="0"/>
                <w:color w:val="auto"/>
                <w:sz w:val="20"/>
              </w:rPr>
              <w:t>F&amp;B attendant)</w:t>
            </w:r>
            <w:r w:rsidRPr="00F65952">
              <w:rPr>
                <w:rStyle w:val="SubsectionDateChar"/>
                <w:rFonts w:ascii="Arial" w:hAnsi="Arial" w:cs="Arial"/>
                <w:b/>
                <w:bCs/>
                <w:color w:val="auto"/>
                <w:sz w:val="20"/>
              </w:rPr>
              <w:t>,</w:t>
            </w:r>
            <w:r w:rsidR="00831748" w:rsidRPr="00F65952">
              <w:rPr>
                <w:rStyle w:val="SubsectionDateChar"/>
                <w:rFonts w:ascii="Arial" w:hAnsi="Arial" w:cs="Arial"/>
                <w:color w:val="auto"/>
                <w:sz w:val="20"/>
              </w:rPr>
              <w:t xml:space="preserve"> </w:t>
            </w:r>
            <w:r w:rsidRPr="00F65952">
              <w:rPr>
                <w:rStyle w:val="SubsectionDateChar"/>
                <w:rFonts w:ascii="Arial" w:hAnsi="Arial" w:cs="Arial"/>
                <w:color w:val="auto"/>
                <w:sz w:val="20"/>
              </w:rPr>
              <w:t>62 Little Latrobe Street Melbourne</w:t>
            </w:r>
            <w:r w:rsidR="00D72206">
              <w:rPr>
                <w:rStyle w:val="SubsectionDateChar"/>
                <w:rFonts w:ascii="Arial" w:hAnsi="Arial" w:cs="Arial"/>
                <w:color w:val="auto"/>
                <w:sz w:val="20"/>
              </w:rPr>
              <w:t xml:space="preserve">            </w:t>
            </w:r>
            <w:r w:rsidRPr="00F65952">
              <w:rPr>
                <w:rStyle w:val="SubsectionDateChar"/>
                <w:rFonts w:ascii="Arial" w:hAnsi="Arial" w:cs="Arial"/>
                <w:color w:val="auto"/>
                <w:sz w:val="20"/>
              </w:rPr>
              <w:t xml:space="preserve"> </w:t>
            </w:r>
            <w:r w:rsidR="00831748" w:rsidRPr="00F65952">
              <w:rPr>
                <w:rStyle w:val="SubsectionDateChar"/>
                <w:rFonts w:ascii="Arial" w:hAnsi="Arial" w:cs="Arial"/>
                <w:color w:val="auto"/>
                <w:sz w:val="20"/>
              </w:rPr>
              <w:t>(</w:t>
            </w:r>
            <w:sdt>
              <w:sdtPr>
                <w:rPr>
                  <w:rStyle w:val="SubsectionDateChar"/>
                  <w:rFonts w:ascii="Arial" w:hAnsi="Arial" w:cs="Arial"/>
                  <w:color w:val="auto"/>
                  <w:sz w:val="20"/>
                </w:rPr>
                <w:id w:val="20739090"/>
                <w:placeholder>
                  <w:docPart w:val="442A04659B2A404D901CC96CEE54D654"/>
                </w:placeholder>
                <w:temporary/>
                <w:showingPlcHdr/>
                <w:text/>
              </w:sdtPr>
              <w:sdtEndPr>
                <w:rPr>
                  <w:rStyle w:val="SubsectionDateChar"/>
                </w:rPr>
              </w:sdtEndPr>
              <w:sdtContent>
                <w:r w:rsidR="00831748" w:rsidRPr="00F65952">
                  <w:rPr>
                    <w:rStyle w:val="SubsectionDateChar"/>
                    <w:rFonts w:ascii="Arial" w:hAnsi="Arial" w:cs="Arial"/>
                    <w:color w:val="auto"/>
                    <w:sz w:val="20"/>
                  </w:rPr>
                  <w:t>[Type the start date]</w:t>
                </w:r>
              </w:sdtContent>
            </w:sdt>
            <w:r w:rsidR="00831748" w:rsidRPr="00F65952">
              <w:rPr>
                <w:rStyle w:val="SubsectionDateChar"/>
                <w:rFonts w:ascii="Arial" w:hAnsi="Arial" w:cs="Arial"/>
                <w:color w:val="auto"/>
                <w:sz w:val="20"/>
              </w:rPr>
              <w:t xml:space="preserve"> –</w:t>
            </w:r>
            <w:r w:rsidRPr="00F65952">
              <w:rPr>
                <w:rStyle w:val="SubsectionDateChar"/>
                <w:rFonts w:ascii="Arial" w:hAnsi="Arial" w:cs="Arial"/>
                <w:color w:val="auto"/>
                <w:sz w:val="20"/>
              </w:rPr>
              <w:t>Current</w:t>
            </w:r>
            <w:r w:rsidR="00831748" w:rsidRPr="00F65952">
              <w:rPr>
                <w:rStyle w:val="SubsectionDateChar"/>
                <w:rFonts w:ascii="Arial" w:hAnsi="Arial" w:cs="Arial"/>
                <w:color w:val="auto"/>
                <w:sz w:val="20"/>
              </w:rPr>
              <w:t>)</w:t>
            </w:r>
          </w:p>
          <w:p w:rsidR="00F81119" w:rsidRDefault="00F65952" w:rsidP="00222487">
            <w:pPr>
              <w:pStyle w:val="ListBullet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color w:val="auto"/>
              </w:rPr>
            </w:pPr>
            <w:r w:rsidRPr="00222487">
              <w:rPr>
                <w:rFonts w:ascii="Arial" w:hAnsi="Arial" w:cs="Arial"/>
                <w:color w:val="auto"/>
              </w:rPr>
              <w:t xml:space="preserve">Service of a </w:t>
            </w:r>
            <w:r w:rsidR="00C86F11" w:rsidRPr="00222487">
              <w:rPr>
                <w:rFonts w:ascii="Arial" w:hAnsi="Arial" w:cs="Arial"/>
                <w:color w:val="auto"/>
              </w:rPr>
              <w:t>3 course set menu, bar, coffee, tray service, 3 plate ca</w:t>
            </w:r>
            <w:r w:rsidRPr="00222487">
              <w:rPr>
                <w:rFonts w:ascii="Arial" w:hAnsi="Arial" w:cs="Arial"/>
                <w:color w:val="auto"/>
              </w:rPr>
              <w:t>rry and clear, order</w:t>
            </w:r>
            <w:r w:rsidR="00C86F11" w:rsidRPr="00222487">
              <w:rPr>
                <w:rFonts w:ascii="Arial" w:hAnsi="Arial" w:cs="Arial"/>
                <w:color w:val="auto"/>
              </w:rPr>
              <w:t xml:space="preserve"> taking and using cover numbers.  </w:t>
            </w:r>
          </w:p>
          <w:p w:rsidR="00222487" w:rsidRPr="00222487" w:rsidRDefault="00222487" w:rsidP="00222487">
            <w:pPr>
              <w:pStyle w:val="ListBullet"/>
              <w:numPr>
                <w:ilvl w:val="0"/>
                <w:numId w:val="0"/>
              </w:numPr>
              <w:spacing w:after="0" w:line="240" w:lineRule="auto"/>
              <w:ind w:left="360"/>
              <w:rPr>
                <w:rFonts w:ascii="Arial" w:hAnsi="Arial" w:cs="Arial"/>
                <w:color w:val="auto"/>
              </w:rPr>
            </w:pPr>
          </w:p>
          <w:p w:rsidR="00F81119" w:rsidRPr="00F65952" w:rsidRDefault="00831748">
            <w:pPr>
              <w:pStyle w:val="Section"/>
              <w:rPr>
                <w:rFonts w:ascii="Arial" w:hAnsi="Arial" w:cs="Arial"/>
                <w:color w:val="auto"/>
              </w:rPr>
            </w:pPr>
            <w:r w:rsidRPr="00F65952">
              <w:rPr>
                <w:rFonts w:ascii="Arial" w:hAnsi="Arial" w:cs="Arial"/>
                <w:color w:val="auto"/>
              </w:rPr>
              <w:t>Skills</w:t>
            </w:r>
          </w:p>
          <w:p w:rsidR="00F81119" w:rsidRPr="00F65952" w:rsidRDefault="00C86F11" w:rsidP="00222487">
            <w:pPr>
              <w:pStyle w:val="ListBullet"/>
              <w:numPr>
                <w:ilvl w:val="0"/>
                <w:numId w:val="32"/>
              </w:numPr>
              <w:rPr>
                <w:rFonts w:ascii="Arial" w:hAnsi="Arial" w:cs="Arial"/>
                <w:color w:val="auto"/>
              </w:rPr>
            </w:pPr>
            <w:r w:rsidRPr="00F65952">
              <w:rPr>
                <w:rFonts w:ascii="Arial" w:hAnsi="Arial" w:cs="Arial"/>
                <w:color w:val="auto"/>
              </w:rPr>
              <w:t>Food and beverage service (3 plate carry and 3 plate clear)</w:t>
            </w:r>
          </w:p>
          <w:p w:rsidR="00C86F11" w:rsidRPr="00F65952" w:rsidRDefault="00C86F11" w:rsidP="00222487">
            <w:pPr>
              <w:pStyle w:val="ListBullet"/>
              <w:numPr>
                <w:ilvl w:val="0"/>
                <w:numId w:val="32"/>
              </w:numPr>
              <w:rPr>
                <w:rFonts w:ascii="Arial" w:hAnsi="Arial" w:cs="Arial"/>
                <w:color w:val="auto"/>
              </w:rPr>
            </w:pPr>
            <w:r w:rsidRPr="00F65952">
              <w:rPr>
                <w:rFonts w:ascii="Arial" w:hAnsi="Arial" w:cs="Arial"/>
                <w:color w:val="auto"/>
              </w:rPr>
              <w:t>Full sequence of service</w:t>
            </w:r>
          </w:p>
          <w:p w:rsidR="00C86F11" w:rsidRPr="00F65952" w:rsidRDefault="00C86F11" w:rsidP="00222487">
            <w:pPr>
              <w:pStyle w:val="ListBullet"/>
              <w:numPr>
                <w:ilvl w:val="0"/>
                <w:numId w:val="32"/>
              </w:numPr>
              <w:rPr>
                <w:rFonts w:ascii="Arial" w:hAnsi="Arial" w:cs="Arial"/>
                <w:color w:val="auto"/>
              </w:rPr>
            </w:pPr>
            <w:r w:rsidRPr="00F65952">
              <w:rPr>
                <w:rFonts w:ascii="Arial" w:hAnsi="Arial" w:cs="Arial"/>
                <w:color w:val="auto"/>
              </w:rPr>
              <w:t>Tray service</w:t>
            </w:r>
          </w:p>
          <w:p w:rsidR="00C86F11" w:rsidRPr="00F65952" w:rsidRDefault="00222487" w:rsidP="00222487">
            <w:pPr>
              <w:pStyle w:val="ListBullet"/>
              <w:numPr>
                <w:ilvl w:val="0"/>
                <w:numId w:val="32"/>
              </w:numPr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Bar s</w:t>
            </w:r>
            <w:r w:rsidR="00C86F11" w:rsidRPr="00F65952">
              <w:rPr>
                <w:rFonts w:ascii="Arial" w:hAnsi="Arial" w:cs="Arial"/>
                <w:color w:val="auto"/>
              </w:rPr>
              <w:t>kills – mixed drinks, basic speed pouring, range of traditional cocktails</w:t>
            </w:r>
          </w:p>
          <w:p w:rsidR="00C86F11" w:rsidRPr="00F65952" w:rsidRDefault="00C86F11" w:rsidP="00222487">
            <w:pPr>
              <w:pStyle w:val="ListBullet"/>
              <w:numPr>
                <w:ilvl w:val="0"/>
                <w:numId w:val="32"/>
              </w:numPr>
              <w:rPr>
                <w:rFonts w:ascii="Arial" w:hAnsi="Arial" w:cs="Arial"/>
                <w:color w:val="auto"/>
              </w:rPr>
            </w:pPr>
            <w:r w:rsidRPr="00F65952">
              <w:rPr>
                <w:rFonts w:ascii="Arial" w:hAnsi="Arial" w:cs="Arial"/>
                <w:color w:val="auto"/>
              </w:rPr>
              <w:t xml:space="preserve">Basic coffee making </w:t>
            </w:r>
          </w:p>
          <w:p w:rsidR="00C86F11" w:rsidRPr="00F65952" w:rsidRDefault="00C86F11" w:rsidP="00222487">
            <w:pPr>
              <w:pStyle w:val="ListBullet"/>
              <w:numPr>
                <w:ilvl w:val="0"/>
                <w:numId w:val="32"/>
              </w:numPr>
              <w:rPr>
                <w:rFonts w:ascii="Arial" w:hAnsi="Arial" w:cs="Arial"/>
                <w:color w:val="auto"/>
              </w:rPr>
            </w:pPr>
            <w:r w:rsidRPr="00F65952">
              <w:rPr>
                <w:rFonts w:ascii="Arial" w:hAnsi="Arial" w:cs="Arial"/>
                <w:color w:val="auto"/>
              </w:rPr>
              <w:t>End of shift reconciliation</w:t>
            </w:r>
          </w:p>
          <w:p w:rsidR="00C86F11" w:rsidRDefault="00222487" w:rsidP="00222487">
            <w:pPr>
              <w:pStyle w:val="ListBullet"/>
              <w:numPr>
                <w:ilvl w:val="0"/>
                <w:numId w:val="33"/>
              </w:numPr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Op</w:t>
            </w:r>
            <w:r w:rsidR="00C86F11" w:rsidRPr="00F65952">
              <w:rPr>
                <w:rFonts w:ascii="Arial" w:hAnsi="Arial" w:cs="Arial"/>
                <w:color w:val="auto"/>
              </w:rPr>
              <w:t>en and clo</w:t>
            </w:r>
            <w:r>
              <w:rPr>
                <w:rFonts w:ascii="Arial" w:hAnsi="Arial" w:cs="Arial"/>
                <w:color w:val="auto"/>
              </w:rPr>
              <w:t>se of venue including full pack down of all F.O.H areas</w:t>
            </w:r>
          </w:p>
          <w:p w:rsidR="0006051C" w:rsidRDefault="0006051C" w:rsidP="00F65952">
            <w:pPr>
              <w:pStyle w:val="Section"/>
              <w:rPr>
                <w:rFonts w:ascii="Arial" w:hAnsi="Arial" w:cs="Arial"/>
                <w:color w:val="auto"/>
              </w:rPr>
            </w:pPr>
          </w:p>
          <w:p w:rsidR="00F65952" w:rsidRPr="00F65952" w:rsidRDefault="00F65952" w:rsidP="00F65952">
            <w:pPr>
              <w:pStyle w:val="Section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References</w:t>
            </w:r>
            <w:r w:rsidR="00D72206">
              <w:rPr>
                <w:rFonts w:ascii="Arial" w:hAnsi="Arial" w:cs="Arial"/>
                <w:color w:val="auto"/>
              </w:rPr>
              <w:t xml:space="preserve"> </w:t>
            </w:r>
            <w:r w:rsidR="00D72206" w:rsidRPr="00F65952">
              <w:rPr>
                <w:rFonts w:ascii="Arial" w:hAnsi="Arial" w:cs="Arial"/>
                <w:i/>
                <w:color w:val="FF0000"/>
              </w:rPr>
              <w:t>(ensure your references are aware)</w:t>
            </w:r>
          </w:p>
          <w:p w:rsidR="00D72206" w:rsidRDefault="00D72206" w:rsidP="00222487">
            <w:pPr>
              <w:pStyle w:val="ListBullet"/>
              <w:numPr>
                <w:ilvl w:val="0"/>
                <w:numId w:val="0"/>
              </w:numPr>
              <w:ind w:left="360" w:hanging="360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 xml:space="preserve">Bobs Burgers </w:t>
            </w:r>
          </w:p>
          <w:p w:rsidR="00D72206" w:rsidRDefault="00D72206" w:rsidP="00222487">
            <w:pPr>
              <w:pStyle w:val="ListBullet"/>
              <w:numPr>
                <w:ilvl w:val="0"/>
                <w:numId w:val="0"/>
              </w:numPr>
              <w:ind w:left="360" w:hanging="360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 xml:space="preserve">Full Name and title  </w:t>
            </w:r>
          </w:p>
          <w:p w:rsidR="00F65952" w:rsidRDefault="00D72206" w:rsidP="00222487">
            <w:pPr>
              <w:pStyle w:val="ListBullet"/>
              <w:numPr>
                <w:ilvl w:val="0"/>
                <w:numId w:val="0"/>
              </w:numPr>
              <w:ind w:left="360" w:hanging="360"/>
              <w:rPr>
                <w:rFonts w:ascii="Arial" w:hAnsi="Arial" w:cs="Arial"/>
                <w:i/>
                <w:color w:val="FF0000"/>
              </w:rPr>
            </w:pPr>
            <w:r>
              <w:rPr>
                <w:rFonts w:ascii="Arial" w:hAnsi="Arial" w:cs="Arial"/>
                <w:color w:val="auto"/>
              </w:rPr>
              <w:t xml:space="preserve">mobile </w:t>
            </w:r>
            <w:r w:rsidR="00F65952">
              <w:rPr>
                <w:rFonts w:ascii="Arial" w:hAnsi="Arial" w:cs="Arial"/>
                <w:color w:val="auto"/>
              </w:rPr>
              <w:t xml:space="preserve">number </w:t>
            </w:r>
          </w:p>
          <w:p w:rsidR="00222487" w:rsidRDefault="00222487" w:rsidP="00222487">
            <w:pPr>
              <w:pStyle w:val="ListBullet"/>
              <w:numPr>
                <w:ilvl w:val="0"/>
                <w:numId w:val="0"/>
              </w:numPr>
              <w:ind w:left="360" w:hanging="360"/>
              <w:rPr>
                <w:rFonts w:ascii="Arial" w:hAnsi="Arial" w:cs="Arial"/>
                <w:color w:val="auto"/>
              </w:rPr>
            </w:pPr>
          </w:p>
          <w:p w:rsidR="00D72206" w:rsidRDefault="00D72206" w:rsidP="00222487">
            <w:pPr>
              <w:pStyle w:val="ListBullet"/>
              <w:numPr>
                <w:ilvl w:val="0"/>
                <w:numId w:val="0"/>
              </w:numPr>
              <w:ind w:left="360" w:hanging="360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 xml:space="preserve">Serve It Up </w:t>
            </w:r>
          </w:p>
          <w:p w:rsidR="00F65952" w:rsidRDefault="00D72206" w:rsidP="00222487">
            <w:pPr>
              <w:pStyle w:val="ListBullet"/>
              <w:numPr>
                <w:ilvl w:val="0"/>
                <w:numId w:val="0"/>
              </w:numPr>
              <w:ind w:left="360" w:hanging="360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Trainers name and title (Trainer and Assessor)</w:t>
            </w:r>
          </w:p>
          <w:p w:rsidR="00D72206" w:rsidRPr="00F65952" w:rsidRDefault="00D72206" w:rsidP="00222487">
            <w:pPr>
              <w:pStyle w:val="ListBullet"/>
              <w:numPr>
                <w:ilvl w:val="0"/>
                <w:numId w:val="0"/>
              </w:numPr>
              <w:ind w:left="360" w:hanging="360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 xml:space="preserve">9662 4904 </w:t>
            </w:r>
          </w:p>
          <w:p w:rsidR="00F65952" w:rsidRPr="00F65952" w:rsidRDefault="00F65952" w:rsidP="00F65952">
            <w:pPr>
              <w:pStyle w:val="ListBullet"/>
              <w:numPr>
                <w:ilvl w:val="0"/>
                <w:numId w:val="0"/>
              </w:numPr>
              <w:ind w:left="360" w:hanging="360"/>
              <w:rPr>
                <w:rFonts w:ascii="Arial" w:hAnsi="Arial" w:cs="Arial"/>
                <w:color w:val="auto"/>
              </w:rPr>
            </w:pPr>
          </w:p>
          <w:p w:rsidR="00F81119" w:rsidRPr="00F65952" w:rsidRDefault="00F81119">
            <w:pPr>
              <w:pStyle w:val="ListBullet"/>
              <w:numPr>
                <w:ilvl w:val="0"/>
                <w:numId w:val="0"/>
              </w:numPr>
              <w:spacing w:after="0" w:line="240" w:lineRule="auto"/>
              <w:rPr>
                <w:rFonts w:ascii="Arial" w:hAnsi="Arial" w:cs="Arial"/>
                <w:color w:val="auto"/>
              </w:rPr>
            </w:pPr>
          </w:p>
        </w:tc>
      </w:tr>
    </w:tbl>
    <w:tbl>
      <w:tblPr>
        <w:tblpPr w:leftFromText="187" w:rightFromText="187" w:tblpYSpec="bottom"/>
        <w:tblOverlap w:val="never"/>
        <w:tblW w:w="11240" w:type="dxa"/>
        <w:tblBorders>
          <w:top w:val="dashed" w:sz="4" w:space="0" w:color="808080" w:themeColor="background1" w:themeShade="80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11240"/>
      </w:tblGrid>
      <w:tr w:rsidR="00F65952" w:rsidRPr="00F65952" w:rsidTr="00F65952">
        <w:trPr>
          <w:trHeight w:val="435"/>
        </w:trPr>
        <w:tc>
          <w:tcPr>
            <w:tcW w:w="11240" w:type="dxa"/>
          </w:tcPr>
          <w:p w:rsidR="00F81119" w:rsidRPr="00F65952" w:rsidRDefault="00F81119">
            <w:pPr>
              <w:spacing w:after="0" w:line="240" w:lineRule="auto"/>
              <w:rPr>
                <w:rFonts w:ascii="Arial" w:hAnsi="Arial" w:cs="Arial"/>
                <w:color w:val="auto"/>
              </w:rPr>
            </w:pPr>
          </w:p>
        </w:tc>
      </w:tr>
    </w:tbl>
    <w:p w:rsidR="00F81119" w:rsidRPr="00F65952" w:rsidRDefault="00F81119">
      <w:pPr>
        <w:rPr>
          <w:rFonts w:ascii="Arial" w:hAnsi="Arial" w:cs="Arial"/>
          <w:color w:val="auto"/>
        </w:rPr>
      </w:pPr>
    </w:p>
    <w:p w:rsidR="00F81119" w:rsidRPr="00F65952" w:rsidRDefault="00F81119">
      <w:pPr>
        <w:rPr>
          <w:rFonts w:ascii="Arial" w:hAnsi="Arial" w:cs="Arial"/>
          <w:color w:val="auto"/>
        </w:rPr>
      </w:pPr>
    </w:p>
    <w:sectPr w:rsidR="00F81119" w:rsidRPr="00F65952" w:rsidSect="00F65952">
      <w:headerReference w:type="even" r:id="rId10"/>
      <w:headerReference w:type="default" r:id="rId11"/>
      <w:footerReference w:type="even" r:id="rId12"/>
      <w:footerReference w:type="default" r:id="rId13"/>
      <w:pgSz w:w="12240" w:h="15840"/>
      <w:pgMar w:top="72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0021" w:rsidRDefault="00F50021">
      <w:pPr>
        <w:spacing w:after="0" w:line="240" w:lineRule="auto"/>
      </w:pPr>
      <w:r>
        <w:separator/>
      </w:r>
    </w:p>
  </w:endnote>
  <w:endnote w:type="continuationSeparator" w:id="0">
    <w:p w:rsidR="00F50021" w:rsidRDefault="00F500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GMinchoE">
    <w:charset w:val="80"/>
    <w:family w:val="roman"/>
    <w:pitch w:val="fixed"/>
    <w:sig w:usb0="80000281" w:usb1="28C76CF8" w:usb2="00000010" w:usb3="00000000" w:csb0="00020000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1119" w:rsidRDefault="00831748">
    <w:pPr>
      <w:pStyle w:val="FooterLeft"/>
    </w:pPr>
    <w:r>
      <w:rPr>
        <w:color w:val="CEDBE6" w:themeColor="accent2" w:themeTint="80"/>
      </w:rPr>
      <w:sym w:font="Wingdings 3" w:char="F07D"/>
    </w:r>
    <w:r>
      <w:t xml:space="preserve"> Page </w:t>
    </w:r>
    <w:r>
      <w:fldChar w:fldCharType="begin"/>
    </w:r>
    <w:r>
      <w:instrText xml:space="preserve"> PAGE  \* Arabic  \* MERGEFORMAT </w:instrText>
    </w:r>
    <w:r>
      <w:fldChar w:fldCharType="separate"/>
    </w:r>
    <w:r w:rsidR="002E198B">
      <w:rPr>
        <w:noProof/>
      </w:rPr>
      <w:t>2</w:t>
    </w:r>
    <w:r>
      <w:rPr>
        <w:noProof/>
      </w:rPr>
      <w:fldChar w:fldCharType="end"/>
    </w:r>
    <w:r>
      <w:t xml:space="preserve"> | </w:t>
    </w:r>
    <w:sdt>
      <w:sdtPr>
        <w:id w:val="121446346"/>
        <w:showingPlcHdr/>
        <w:text/>
      </w:sdtPr>
      <w:sdtEndPr/>
      <w:sdtContent>
        <w:r>
          <w:t>[Type your phone number]</w:t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1119" w:rsidRDefault="00831748">
    <w:pPr>
      <w:pStyle w:val="FooterRight"/>
    </w:pPr>
    <w:r>
      <w:rPr>
        <w:color w:val="CEDBE6" w:themeColor="accent2" w:themeTint="80"/>
      </w:rPr>
      <w:sym w:font="Wingdings 3" w:char="F07D"/>
    </w:r>
    <w:r>
      <w:t xml:space="preserve"> Page </w:t>
    </w:r>
    <w:r>
      <w:fldChar w:fldCharType="begin"/>
    </w:r>
    <w:r>
      <w:instrText xml:space="preserve"> PAGE  \* Arabic  \* MERGEFORMAT </w:instrText>
    </w:r>
    <w:r>
      <w:fldChar w:fldCharType="separate"/>
    </w:r>
    <w:r w:rsidR="00222487">
      <w:rPr>
        <w:noProof/>
      </w:rPr>
      <w:t>3</w:t>
    </w:r>
    <w:r>
      <w:rPr>
        <w:noProof/>
      </w:rPr>
      <w:fldChar w:fldCharType="end"/>
    </w:r>
    <w:r>
      <w:t xml:space="preserve"> | </w:t>
    </w:r>
    <w:sdt>
      <w:sdtPr>
        <w:id w:val="121446365"/>
        <w:temporary/>
        <w:showingPlcHdr/>
        <w:text/>
      </w:sdtPr>
      <w:sdtEndPr/>
      <w:sdtContent>
        <w:r>
          <w:t>[Type your e-mail address]</w:t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0021" w:rsidRDefault="00F50021">
      <w:pPr>
        <w:spacing w:after="0" w:line="240" w:lineRule="auto"/>
      </w:pPr>
      <w:r>
        <w:separator/>
      </w:r>
    </w:p>
  </w:footnote>
  <w:footnote w:type="continuationSeparator" w:id="0">
    <w:p w:rsidR="00F50021" w:rsidRDefault="00F500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1119" w:rsidRDefault="00831748">
    <w:pPr>
      <w:pStyle w:val="HeaderLeft"/>
      <w:jc w:val="right"/>
    </w:pPr>
    <w:r>
      <w:rPr>
        <w:color w:val="CEDBE6" w:themeColor="accent2" w:themeTint="80"/>
      </w:rPr>
      <w:sym w:font="Wingdings 3" w:char="F07D"/>
    </w:r>
    <w:r>
      <w:t xml:space="preserve"> Resume: </w:t>
    </w:r>
    <w:sdt>
      <w:sdtPr>
        <w:id w:val="176770587"/>
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<w:text/>
      </w:sdtPr>
      <w:sdtEndPr/>
      <w:sdtContent>
        <w:r w:rsidR="00823A72">
          <w:rPr>
            <w:lang w:val="en-AU"/>
          </w:rPr>
          <w:t>Joe Blogg</w:t>
        </w:r>
      </w:sdtContent>
    </w:sdt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1119" w:rsidRDefault="00831748">
    <w:pPr>
      <w:pStyle w:val="HeaderRight"/>
      <w:jc w:val="left"/>
    </w:pPr>
    <w:r>
      <w:rPr>
        <w:color w:val="CEDBE6" w:themeColor="accent2" w:themeTint="80"/>
      </w:rPr>
      <w:sym w:font="Wingdings 3" w:char="F07D"/>
    </w:r>
    <w:r>
      <w:t xml:space="preserve"> Resume: </w:t>
    </w:r>
    <w:sdt>
      <w:sdtPr>
        <w:id w:val="176939009"/>
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<w:text/>
      </w:sdtPr>
      <w:sdtEndPr/>
      <w:sdtContent>
        <w:r w:rsidR="00823A72">
          <w:rPr>
            <w:lang w:val="en-AU"/>
          </w:rPr>
          <w:t>Joe Blogg</w:t>
        </w:r>
      </w:sdtContent>
    </w:sdt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BDE2132C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5FB8AC5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B69C04E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E4EA9C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3F0C434A"/>
    <w:lvl w:ilvl="0">
      <w:start w:val="1"/>
      <w:numFmt w:val="bullet"/>
      <w:pStyle w:val="ListBullet5"/>
      <w:lvlText w:val=""/>
      <w:lvlJc w:val="left"/>
      <w:pPr>
        <w:ind w:left="1800" w:hanging="360"/>
      </w:pPr>
      <w:rPr>
        <w:rFonts w:ascii="Symbol" w:hAnsi="Symbol" w:hint="default"/>
        <w:color w:val="9FB8CD" w:themeColor="accent2"/>
      </w:rPr>
    </w:lvl>
  </w:abstractNum>
  <w:abstractNum w:abstractNumId="5">
    <w:nsid w:val="FFFFFF81"/>
    <w:multiLevelType w:val="singleLevel"/>
    <w:tmpl w:val="78B8BCEC"/>
    <w:lvl w:ilvl="0">
      <w:start w:val="1"/>
      <w:numFmt w:val="bullet"/>
      <w:pStyle w:val="ListBullet4"/>
      <w:lvlText w:val=""/>
      <w:lvlJc w:val="left"/>
      <w:pPr>
        <w:ind w:left="1440" w:hanging="360"/>
      </w:pPr>
      <w:rPr>
        <w:rFonts w:ascii="Symbol" w:hAnsi="Symbol" w:hint="default"/>
        <w:outline w:val="0"/>
        <w:emboss w:val="0"/>
        <w:imprint w:val="0"/>
        <w:color w:val="628BAD" w:themeColor="accent2" w:themeShade="BF"/>
      </w:rPr>
    </w:lvl>
  </w:abstractNum>
  <w:abstractNum w:abstractNumId="6">
    <w:nsid w:val="FFFFFF82"/>
    <w:multiLevelType w:val="singleLevel"/>
    <w:tmpl w:val="3D9E3420"/>
    <w:lvl w:ilvl="0">
      <w:start w:val="1"/>
      <w:numFmt w:val="bullet"/>
      <w:pStyle w:val="ListBullet3"/>
      <w:lvlText w:val=""/>
      <w:lvlJc w:val="left"/>
      <w:pPr>
        <w:ind w:left="1080" w:hanging="360"/>
      </w:pPr>
      <w:rPr>
        <w:rFonts w:ascii="Wingdings 3" w:hAnsi="Wingdings 3" w:hint="default"/>
        <w:color w:val="808080" w:themeColor="background1" w:themeShade="80"/>
      </w:rPr>
    </w:lvl>
  </w:abstractNum>
  <w:abstractNum w:abstractNumId="7">
    <w:nsid w:val="FFFFFF83"/>
    <w:multiLevelType w:val="singleLevel"/>
    <w:tmpl w:val="5B846FA6"/>
    <w:lvl w:ilvl="0">
      <w:start w:val="1"/>
      <w:numFmt w:val="bullet"/>
      <w:pStyle w:val="ListBullet2"/>
      <w:lvlText w:val=""/>
      <w:lvlJc w:val="left"/>
      <w:pPr>
        <w:ind w:left="720" w:hanging="360"/>
      </w:pPr>
      <w:rPr>
        <w:rFonts w:ascii="Wingdings 3" w:hAnsi="Wingdings 3" w:hint="default"/>
        <w:color w:val="9FB8CD" w:themeColor="accent2"/>
      </w:rPr>
    </w:lvl>
  </w:abstractNum>
  <w:abstractNum w:abstractNumId="8">
    <w:nsid w:val="FFFFFF88"/>
    <w:multiLevelType w:val="singleLevel"/>
    <w:tmpl w:val="54E8AF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250A3C4"/>
    <w:lvl w:ilvl="0">
      <w:start w:val="1"/>
      <w:numFmt w:val="bullet"/>
      <w:pStyle w:val="ListBullet"/>
      <w:lvlText w:val=""/>
      <w:lvlJc w:val="left"/>
      <w:pPr>
        <w:ind w:left="360" w:hanging="360"/>
      </w:pPr>
      <w:rPr>
        <w:rFonts w:ascii="Wingdings 3" w:hAnsi="Wingdings 3" w:hint="default"/>
        <w:caps w:val="0"/>
        <w:strike w:val="0"/>
        <w:dstrike w:val="0"/>
        <w:outline w:val="0"/>
        <w:shadow w:val="0"/>
        <w:emboss w:val="0"/>
        <w:imprint w:val="0"/>
        <w:vanish w:val="0"/>
        <w:color w:val="628BAD" w:themeColor="accent2" w:themeShade="BF"/>
        <w:vertAlign w:val="baseline"/>
      </w:rPr>
    </w:lvl>
  </w:abstractNum>
  <w:abstractNum w:abstractNumId="10">
    <w:nsid w:val="28FA3BCB"/>
    <w:multiLevelType w:val="hybridMultilevel"/>
    <w:tmpl w:val="4DAAD7E8"/>
    <w:lvl w:ilvl="0" w:tplc="0C090003">
      <w:start w:val="1"/>
      <w:numFmt w:val="bullet"/>
      <w:lvlText w:val="o"/>
      <w:lvlJc w:val="left"/>
      <w:pPr>
        <w:ind w:left="502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1">
    <w:nsid w:val="57883C1C"/>
    <w:multiLevelType w:val="hybridMultilevel"/>
    <w:tmpl w:val="74CAEAC2"/>
    <w:lvl w:ilvl="0" w:tplc="0C090003">
      <w:start w:val="1"/>
      <w:numFmt w:val="bullet"/>
      <w:lvlText w:val="o"/>
      <w:lvlJc w:val="left"/>
      <w:pPr>
        <w:ind w:left="502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73A304EF"/>
    <w:multiLevelType w:val="hybridMultilevel"/>
    <w:tmpl w:val="9DD47FFC"/>
    <w:lvl w:ilvl="0" w:tplc="7278E444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9"/>
  </w:num>
  <w:num w:numId="22">
    <w:abstractNumId w:val="7"/>
  </w:num>
  <w:num w:numId="23">
    <w:abstractNumId w:val="6"/>
  </w:num>
  <w:num w:numId="24">
    <w:abstractNumId w:val="5"/>
  </w:num>
  <w:num w:numId="25">
    <w:abstractNumId w:val="4"/>
  </w:num>
  <w:num w:numId="26">
    <w:abstractNumId w:val="9"/>
  </w:num>
  <w:num w:numId="27">
    <w:abstractNumId w:val="7"/>
  </w:num>
  <w:num w:numId="28">
    <w:abstractNumId w:val="6"/>
  </w:num>
  <w:num w:numId="29">
    <w:abstractNumId w:val="5"/>
  </w:num>
  <w:num w:numId="30">
    <w:abstractNumId w:val="4"/>
  </w:num>
  <w:num w:numId="31">
    <w:abstractNumId w:val="12"/>
  </w:num>
  <w:num w:numId="32">
    <w:abstractNumId w:val="11"/>
  </w:num>
  <w:num w:numId="3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DateAndTime/>
  <w:hideGrammaticalErrors/>
  <w:attachedTemplate r:id="rId1"/>
  <w:styleLockQFSet/>
  <w:defaultTabStop w:val="720"/>
  <w:evenAndOddHeaders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3A72"/>
    <w:rsid w:val="0006051C"/>
    <w:rsid w:val="00222487"/>
    <w:rsid w:val="002E198B"/>
    <w:rsid w:val="00437B8D"/>
    <w:rsid w:val="00823A72"/>
    <w:rsid w:val="00831748"/>
    <w:rsid w:val="00863793"/>
    <w:rsid w:val="00C86F11"/>
    <w:rsid w:val="00D72206"/>
    <w:rsid w:val="00F50021"/>
    <w:rsid w:val="00F65952"/>
    <w:rsid w:val="00F81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undOvr"/>
    <m:naryLim m:val="subSup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HAns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36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cs="Times New Roman"/>
      <w:color w:val="000000" w:themeColor="text1"/>
      <w:sz w:val="20"/>
      <w:szCs w:val="20"/>
      <w:lang w:eastAsia="ja-JP"/>
    </w:rPr>
  </w:style>
  <w:style w:type="paragraph" w:styleId="Heading1">
    <w:name w:val="heading 1"/>
    <w:basedOn w:val="Normal"/>
    <w:next w:val="Normal"/>
    <w:link w:val="Heading1Char"/>
    <w:uiPriority w:val="9"/>
    <w:semiHidden/>
    <w:unhideWhenUsed/>
    <w:pPr>
      <w:pBdr>
        <w:top w:val="single" w:sz="6" w:space="1" w:color="9FB8CD" w:themeColor="accent2"/>
        <w:left w:val="single" w:sz="6" w:space="1" w:color="9FB8CD" w:themeColor="accent2"/>
        <w:bottom w:val="single" w:sz="6" w:space="1" w:color="9FB8CD" w:themeColor="accent2"/>
        <w:right w:val="single" w:sz="6" w:space="1" w:color="9FB8CD" w:themeColor="accent2"/>
      </w:pBdr>
      <w:shd w:val="clear" w:color="auto" w:fill="9FB8CD" w:themeFill="accent2"/>
      <w:spacing w:before="300" w:after="40"/>
      <w:outlineLvl w:val="0"/>
    </w:pPr>
    <w:rPr>
      <w:rFonts w:asciiTheme="majorHAnsi" w:hAnsiTheme="majorHAnsi"/>
      <w:color w:val="FFFFFF" w:themeColor="background1"/>
      <w:spacing w:val="5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pPr>
      <w:pBdr>
        <w:top w:val="single" w:sz="6" w:space="1" w:color="9FB8CD" w:themeColor="accent2"/>
        <w:left w:val="single" w:sz="48" w:space="1" w:color="9FB8CD" w:themeColor="accent2"/>
        <w:bottom w:val="single" w:sz="6" w:space="1" w:color="9FB8CD" w:themeColor="accent2"/>
        <w:right w:val="single" w:sz="6" w:space="1" w:color="9FB8CD" w:themeColor="accent2"/>
      </w:pBdr>
      <w:spacing w:before="240" w:after="80"/>
      <w:ind w:left="144"/>
      <w:outlineLvl w:val="1"/>
    </w:pPr>
    <w:rPr>
      <w:rFonts w:asciiTheme="majorHAnsi" w:hAnsiTheme="majorHAnsi"/>
      <w:color w:val="628BAD" w:themeColor="accent2" w:themeShade="BF"/>
      <w:spacing w:val="5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pBdr>
        <w:top w:val="single" w:sz="6" w:space="1" w:color="A6A6A6" w:themeColor="background1" w:themeShade="A6"/>
        <w:left w:val="single" w:sz="48" w:space="1" w:color="A6A6A6" w:themeColor="background1" w:themeShade="A6"/>
        <w:bottom w:val="single" w:sz="6" w:space="1" w:color="A6A6A6" w:themeColor="background1" w:themeShade="A6"/>
        <w:right w:val="single" w:sz="6" w:space="1" w:color="A6A6A6" w:themeColor="background1" w:themeShade="A6"/>
      </w:pBdr>
      <w:spacing w:before="200" w:after="80"/>
      <w:ind w:left="144"/>
      <w:outlineLvl w:val="2"/>
    </w:pPr>
    <w:rPr>
      <w:rFonts w:asciiTheme="majorHAnsi" w:hAnsiTheme="majorHAnsi"/>
      <w:color w:val="595959" w:themeColor="text1" w:themeTint="A6"/>
      <w:spacing w:val="5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pBdr>
        <w:bottom w:val="single" w:sz="6" w:space="1" w:color="A6A6A6" w:themeColor="background1" w:themeShade="A6"/>
      </w:pBdr>
      <w:spacing w:before="200" w:after="80"/>
      <w:outlineLvl w:val="3"/>
    </w:pPr>
    <w:rPr>
      <w:rFonts w:asciiTheme="majorHAnsi" w:hAnsiTheme="majorHAnsi"/>
      <w:color w:val="595959" w:themeColor="text1" w:themeTint="A6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pBdr>
        <w:bottom w:val="dashed" w:sz="4" w:space="1" w:color="A6A6A6" w:themeColor="background1" w:themeShade="A6"/>
      </w:pBdr>
      <w:spacing w:before="200" w:after="80"/>
      <w:outlineLvl w:val="4"/>
    </w:pPr>
    <w:rPr>
      <w:rFonts w:asciiTheme="majorHAnsi" w:hAnsiTheme="majorHAnsi"/>
      <w:color w:val="404040" w:themeColor="text1" w:themeTint="BF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spacing w:before="200" w:after="80"/>
      <w:outlineLvl w:val="5"/>
    </w:pPr>
    <w:rPr>
      <w:rFonts w:asciiTheme="majorHAnsi" w:hAnsiTheme="majorHAnsi"/>
      <w:b/>
      <w:color w:val="7F7F7F" w:themeColor="background1" w:themeShade="7F"/>
      <w:sz w:val="18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spacing w:before="200" w:after="80"/>
      <w:outlineLvl w:val="6"/>
    </w:pPr>
    <w:rPr>
      <w:rFonts w:asciiTheme="majorHAnsi" w:hAnsiTheme="majorHAnsi"/>
      <w:b/>
      <w:i/>
      <w:color w:val="808080" w:themeColor="background1" w:themeShade="80"/>
      <w:sz w:val="18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spacing w:before="200" w:after="80"/>
      <w:outlineLvl w:val="7"/>
    </w:pPr>
    <w:rPr>
      <w:rFonts w:asciiTheme="majorHAnsi" w:hAnsiTheme="majorHAnsi"/>
      <w:color w:val="9FB8CD" w:themeColor="accent2"/>
      <w:sz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spacing w:before="200" w:after="80"/>
      <w:outlineLvl w:val="8"/>
    </w:pPr>
    <w:rPr>
      <w:rFonts w:asciiTheme="majorHAnsi" w:hAnsiTheme="majorHAnsi"/>
      <w:i/>
      <w:color w:val="9FB8CD" w:themeColor="accent2"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Spacing">
    <w:name w:val="No Spacing"/>
    <w:basedOn w:val="Normal"/>
    <w:link w:val="NoSpacingChar"/>
    <w:uiPriority w:val="99"/>
    <w:qFormat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Pr>
      <w:rFonts w:cs="Times New Roman"/>
      <w:color w:val="000000" w:themeColor="text1"/>
      <w:sz w:val="20"/>
      <w:szCs w:val="20"/>
      <w:lang w:eastAsia="ja-JP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Pr>
      <w:rFonts w:cs="Times New Roman"/>
      <w:color w:val="000000" w:themeColor="text1"/>
      <w:sz w:val="20"/>
      <w:szCs w:val="20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color w:val="000000" w:themeColor="text1"/>
      <w:sz w:val="16"/>
      <w:szCs w:val="16"/>
      <w:lang w:eastAsia="ja-JP"/>
    </w:rPr>
  </w:style>
  <w:style w:type="paragraph" w:styleId="ListBullet">
    <w:name w:val="List Bullet"/>
    <w:basedOn w:val="Normal"/>
    <w:uiPriority w:val="36"/>
    <w:unhideWhenUsed/>
    <w:qFormat/>
    <w:pPr>
      <w:numPr>
        <w:numId w:val="26"/>
      </w:numPr>
      <w:spacing w:after="120"/>
      <w:contextualSpacing/>
    </w:pPr>
  </w:style>
  <w:style w:type="paragraph" w:customStyle="1" w:styleId="Section">
    <w:name w:val="Section"/>
    <w:basedOn w:val="Normal"/>
    <w:next w:val="Normal"/>
    <w:link w:val="SectionChar"/>
    <w:uiPriority w:val="1"/>
    <w:qFormat/>
    <w:pPr>
      <w:spacing w:after="120" w:line="240" w:lineRule="auto"/>
      <w:contextualSpacing/>
    </w:pPr>
    <w:rPr>
      <w:rFonts w:asciiTheme="majorHAnsi" w:hAnsiTheme="majorHAnsi"/>
      <w:b/>
      <w:color w:val="9FB8CD" w:themeColor="accent2"/>
      <w:sz w:val="24"/>
    </w:rPr>
  </w:style>
  <w:style w:type="paragraph" w:customStyle="1" w:styleId="Subsection">
    <w:name w:val="Subsection"/>
    <w:basedOn w:val="Normal"/>
    <w:link w:val="SubsectionChar"/>
    <w:uiPriority w:val="3"/>
    <w:qFormat/>
    <w:pPr>
      <w:spacing w:before="40" w:after="80" w:line="240" w:lineRule="auto"/>
    </w:pPr>
    <w:rPr>
      <w:rFonts w:asciiTheme="majorHAnsi" w:hAnsiTheme="majorHAnsi"/>
      <w:b/>
      <w:color w:val="727CA3" w:themeColor="accent1"/>
      <w:sz w:val="18"/>
    </w:rPr>
  </w:style>
  <w:style w:type="paragraph" w:styleId="Quote">
    <w:name w:val="Quote"/>
    <w:basedOn w:val="Normal"/>
    <w:link w:val="QuoteChar"/>
    <w:uiPriority w:val="29"/>
    <w:qFormat/>
    <w:rPr>
      <w:i/>
      <w:color w:val="7F7F7F" w:themeColor="background1" w:themeShade="7F"/>
    </w:rPr>
  </w:style>
  <w:style w:type="character" w:customStyle="1" w:styleId="QuoteChar">
    <w:name w:val="Quote Char"/>
    <w:basedOn w:val="DefaultParagraphFont"/>
    <w:link w:val="Quote"/>
    <w:uiPriority w:val="29"/>
    <w:rPr>
      <w:rFonts w:cs="Times New Roman"/>
      <w:i/>
      <w:color w:val="7F7F7F" w:themeColor="background1" w:themeShade="7F"/>
      <w:sz w:val="20"/>
      <w:szCs w:val="20"/>
      <w:lang w:eastAsia="ja-JP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hAnsiTheme="majorHAnsi" w:cs="Times New Roman"/>
      <w:color w:val="628BAD" w:themeColor="accent2" w:themeShade="BF"/>
      <w:spacing w:val="5"/>
      <w:sz w:val="20"/>
      <w:szCs w:val="28"/>
      <w:lang w:eastAsia="ja-JP"/>
    </w:rPr>
  </w:style>
  <w:style w:type="paragraph" w:customStyle="1" w:styleId="PersonalName">
    <w:name w:val="Personal Name"/>
    <w:basedOn w:val="NoSpacing"/>
    <w:link w:val="PersonalNameChar"/>
    <w:uiPriority w:val="1"/>
    <w:qFormat/>
    <w:pPr>
      <w:jc w:val="right"/>
    </w:pPr>
    <w:rPr>
      <w:rFonts w:asciiTheme="majorHAnsi" w:hAnsiTheme="majorHAnsi"/>
      <w:noProof/>
      <w:color w:val="525A7D" w:themeColor="accent1" w:themeShade="BF"/>
      <w:sz w:val="40"/>
      <w:szCs w:val="40"/>
    </w:rPr>
  </w:style>
  <w:style w:type="paragraph" w:styleId="ListBullet2">
    <w:name w:val="List Bullet 2"/>
    <w:basedOn w:val="Normal"/>
    <w:uiPriority w:val="36"/>
    <w:semiHidden/>
    <w:unhideWhenUsed/>
    <w:qFormat/>
    <w:pPr>
      <w:numPr>
        <w:numId w:val="27"/>
      </w:numPr>
      <w:spacing w:after="120"/>
      <w:contextualSpacing/>
    </w:pPr>
  </w:style>
  <w:style w:type="character" w:styleId="Hyperlink">
    <w:name w:val="Hyperlink"/>
    <w:basedOn w:val="DefaultParagraphFont"/>
    <w:uiPriority w:val="99"/>
    <w:semiHidden/>
    <w:unhideWhenUsed/>
    <w:rPr>
      <w:color w:val="B292CA" w:themeColor="hyperlink"/>
      <w:u w:val="single"/>
    </w:rPr>
  </w:style>
  <w:style w:type="character" w:styleId="BookTitle">
    <w:name w:val="Book Title"/>
    <w:basedOn w:val="DefaultParagraphFont"/>
    <w:uiPriority w:val="33"/>
    <w:qFormat/>
    <w:rPr>
      <w:rFonts w:asciiTheme="majorHAnsi" w:hAnsiTheme="majorHAnsi" w:cs="Times New Roman"/>
      <w:i/>
      <w:color w:val="8E736A" w:themeColor="accent6"/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pPr>
      <w:spacing w:after="0" w:line="240" w:lineRule="auto"/>
    </w:pPr>
    <w:rPr>
      <w:rFonts w:asciiTheme="majorHAnsi" w:hAnsiTheme="majorHAnsi"/>
      <w:bCs/>
      <w:color w:val="9FB8CD" w:themeColor="accent2"/>
      <w:sz w:val="16"/>
      <w:szCs w:val="18"/>
    </w:rPr>
  </w:style>
  <w:style w:type="character" w:styleId="Emphasis">
    <w:name w:val="Emphasis"/>
    <w:uiPriority w:val="20"/>
    <w:qFormat/>
    <w:rPr>
      <w:b/>
      <w:i/>
      <w:spacing w:val="0"/>
    </w:rPr>
  </w:style>
  <w:style w:type="character" w:customStyle="1" w:styleId="NoSpacingChar">
    <w:name w:val="No Spacing Char"/>
    <w:basedOn w:val="DefaultParagraphFont"/>
    <w:link w:val="NoSpacing"/>
    <w:uiPriority w:val="99"/>
    <w:rPr>
      <w:rFonts w:cs="Times New Roman"/>
      <w:color w:val="000000" w:themeColor="text1"/>
      <w:sz w:val="20"/>
      <w:szCs w:val="20"/>
      <w:lang w:eastAsia="ja-JP"/>
    </w:rPr>
  </w:style>
  <w:style w:type="character" w:customStyle="1" w:styleId="Heading1Char">
    <w:name w:val="Heading 1 Char"/>
    <w:basedOn w:val="DefaultParagraphFont"/>
    <w:link w:val="Heading1"/>
    <w:uiPriority w:val="9"/>
    <w:semiHidden/>
    <w:rPr>
      <w:rFonts w:asciiTheme="majorHAnsi" w:hAnsiTheme="majorHAnsi" w:cs="Times New Roman"/>
      <w:color w:val="FFFFFF" w:themeColor="background1"/>
      <w:spacing w:val="5"/>
      <w:sz w:val="20"/>
      <w:szCs w:val="32"/>
      <w:shd w:val="clear" w:color="auto" w:fill="9FB8CD" w:themeFill="accent2"/>
      <w:lang w:eastAsia="ja-JP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hAnsiTheme="majorHAnsi" w:cs="Times New Roman"/>
      <w:color w:val="595959" w:themeColor="text1" w:themeTint="A6"/>
      <w:spacing w:val="5"/>
      <w:sz w:val="20"/>
      <w:szCs w:val="24"/>
      <w:lang w:eastAsia="ja-JP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hAnsiTheme="majorHAnsi" w:cs="Times New Roman"/>
      <w:color w:val="595959" w:themeColor="text1" w:themeTint="A6"/>
      <w:sz w:val="20"/>
      <w:lang w:eastAsia="ja-JP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hAnsiTheme="majorHAnsi" w:cs="Times New Roman"/>
      <w:color w:val="404040" w:themeColor="text1" w:themeTint="BF"/>
      <w:sz w:val="20"/>
      <w:szCs w:val="26"/>
      <w:lang w:eastAsia="ja-JP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hAnsiTheme="majorHAnsi" w:cs="Times New Roman"/>
      <w:b/>
      <w:color w:val="7F7F7F" w:themeColor="background1" w:themeShade="7F"/>
      <w:sz w:val="18"/>
      <w:szCs w:val="20"/>
      <w:lang w:eastAsia="ja-JP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hAnsiTheme="majorHAnsi" w:cs="Times New Roman"/>
      <w:b/>
      <w:i/>
      <w:color w:val="808080" w:themeColor="background1" w:themeShade="80"/>
      <w:sz w:val="18"/>
      <w:szCs w:val="20"/>
      <w:lang w:eastAsia="ja-JP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hAnsiTheme="majorHAnsi" w:cs="Times New Roman"/>
      <w:color w:val="9FB8CD" w:themeColor="accent2"/>
      <w:sz w:val="18"/>
      <w:szCs w:val="20"/>
      <w:lang w:eastAsia="ja-JP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hAnsiTheme="majorHAnsi" w:cs="Times New Roman"/>
      <w:i/>
      <w:color w:val="9FB8CD" w:themeColor="accent2"/>
      <w:sz w:val="18"/>
      <w:szCs w:val="20"/>
      <w:lang w:eastAsia="ja-JP"/>
    </w:rPr>
  </w:style>
  <w:style w:type="character" w:styleId="IntenseEmphasis">
    <w:name w:val="Intense Emphasis"/>
    <w:basedOn w:val="DefaultParagraphFont"/>
    <w:uiPriority w:val="21"/>
    <w:qFormat/>
    <w:rPr>
      <w:rFonts w:cs="Times New Roman"/>
      <w:b/>
      <w:i/>
      <w:color w:val="BAC737" w:themeColor="accent3" w:themeShade="BF"/>
      <w:sz w:val="20"/>
      <w:szCs w:val="20"/>
    </w:rPr>
  </w:style>
  <w:style w:type="paragraph" w:styleId="IntenseQuote">
    <w:name w:val="Intense Quote"/>
    <w:basedOn w:val="Normal"/>
    <w:link w:val="IntenseQuoteChar"/>
    <w:uiPriority w:val="30"/>
    <w:qFormat/>
    <w:pPr>
      <w:pBdr>
        <w:top w:val="single" w:sz="6" w:space="10" w:color="628BAD" w:themeColor="accent2" w:themeShade="BF"/>
        <w:left w:val="single" w:sz="6" w:space="10" w:color="628BAD" w:themeColor="accent2" w:themeShade="BF"/>
        <w:bottom w:val="single" w:sz="6" w:space="10" w:color="628BAD" w:themeColor="accent2" w:themeShade="BF"/>
        <w:right w:val="single" w:sz="6" w:space="10" w:color="628BAD" w:themeColor="accent2" w:themeShade="BF"/>
      </w:pBdr>
      <w:shd w:val="clear" w:color="auto" w:fill="9FB8CD" w:themeFill="accent2"/>
      <w:ind w:left="720" w:right="720"/>
      <w:jc w:val="center"/>
    </w:pPr>
    <w:rPr>
      <w:rFonts w:asciiTheme="majorHAnsi" w:hAnsiTheme="majorHAnsi"/>
      <w:i/>
      <w:color w:val="FFFFFF" w:themeColor="background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rFonts w:asciiTheme="majorHAnsi" w:hAnsiTheme="majorHAnsi" w:cs="Times New Roman"/>
      <w:i/>
      <w:color w:val="FFFFFF" w:themeColor="background1"/>
      <w:sz w:val="20"/>
      <w:szCs w:val="20"/>
      <w:shd w:val="clear" w:color="auto" w:fill="9FB8CD" w:themeFill="accent2"/>
      <w:lang w:eastAsia="ja-JP"/>
    </w:rPr>
  </w:style>
  <w:style w:type="character" w:styleId="IntenseReference">
    <w:name w:val="Intense Reference"/>
    <w:basedOn w:val="DefaultParagraphFont"/>
    <w:uiPriority w:val="32"/>
    <w:qFormat/>
    <w:rPr>
      <w:rFonts w:cs="Times New Roman"/>
      <w:b/>
      <w:color w:val="525A7D" w:themeColor="accent1" w:themeShade="BF"/>
      <w:sz w:val="20"/>
      <w:szCs w:val="20"/>
      <w:u w:val="single"/>
    </w:rPr>
  </w:style>
  <w:style w:type="paragraph" w:styleId="ListBullet3">
    <w:name w:val="List Bullet 3"/>
    <w:basedOn w:val="Normal"/>
    <w:uiPriority w:val="36"/>
    <w:semiHidden/>
    <w:unhideWhenUsed/>
    <w:qFormat/>
    <w:pPr>
      <w:numPr>
        <w:numId w:val="28"/>
      </w:numPr>
      <w:spacing w:after="120"/>
      <w:contextualSpacing/>
    </w:pPr>
  </w:style>
  <w:style w:type="paragraph" w:styleId="ListBullet4">
    <w:name w:val="List Bullet 4"/>
    <w:basedOn w:val="Normal"/>
    <w:uiPriority w:val="36"/>
    <w:semiHidden/>
    <w:unhideWhenUsed/>
    <w:qFormat/>
    <w:pPr>
      <w:numPr>
        <w:numId w:val="29"/>
      </w:numPr>
      <w:spacing w:after="120"/>
      <w:contextualSpacing/>
    </w:pPr>
  </w:style>
  <w:style w:type="paragraph" w:styleId="ListBullet5">
    <w:name w:val="List Bullet 5"/>
    <w:basedOn w:val="Normal"/>
    <w:uiPriority w:val="36"/>
    <w:semiHidden/>
    <w:unhideWhenUsed/>
    <w:qFormat/>
    <w:pPr>
      <w:numPr>
        <w:numId w:val="30"/>
      </w:numPr>
      <w:spacing w:after="120"/>
      <w:contextualSpacing/>
    </w:pPr>
  </w:style>
  <w:style w:type="character" w:styleId="Strong">
    <w:name w:val="Strong"/>
    <w:uiPriority w:val="22"/>
    <w:qFormat/>
    <w:rPr>
      <w:rFonts w:asciiTheme="minorHAnsi" w:hAnsiTheme="minorHAnsi"/>
      <w:b/>
      <w:color w:val="9FB8CD" w:themeColor="accent2"/>
    </w:rPr>
  </w:style>
  <w:style w:type="character" w:styleId="SubtleEmphasis">
    <w:name w:val="Subtle Emphasis"/>
    <w:basedOn w:val="DefaultParagraphFont"/>
    <w:uiPriority w:val="19"/>
    <w:qFormat/>
    <w:rPr>
      <w:rFonts w:cs="Times New Roman"/>
      <w:i/>
      <w:color w:val="737373" w:themeColor="text1" w:themeTint="8C"/>
      <w:kern w:val="16"/>
      <w:sz w:val="20"/>
      <w:szCs w:val="24"/>
    </w:rPr>
  </w:style>
  <w:style w:type="character" w:styleId="SubtleReference">
    <w:name w:val="Subtle Reference"/>
    <w:basedOn w:val="DefaultParagraphFont"/>
    <w:uiPriority w:val="31"/>
    <w:qFormat/>
    <w:rPr>
      <w:rFonts w:cs="Times New Roman"/>
      <w:color w:val="737373" w:themeColor="text1" w:themeTint="8C"/>
      <w:sz w:val="20"/>
      <w:szCs w:val="20"/>
      <w:u w:val="single"/>
    </w:rPr>
  </w:style>
  <w:style w:type="paragraph" w:styleId="TOC1">
    <w:name w:val="toc 1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</w:pPr>
    <w:rPr>
      <w:smallCaps/>
      <w:noProof/>
      <w:color w:val="9FB8CD" w:themeColor="accent2"/>
    </w:rPr>
  </w:style>
  <w:style w:type="paragraph" w:styleId="TOC2">
    <w:name w:val="toc 2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216"/>
    </w:pPr>
    <w:rPr>
      <w:smallCaps/>
      <w:noProof/>
    </w:rPr>
  </w:style>
  <w:style w:type="paragraph" w:styleId="TOC3">
    <w:name w:val="toc 3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446"/>
    </w:pPr>
    <w:rPr>
      <w:smallCaps/>
      <w:noProof/>
    </w:rPr>
  </w:style>
  <w:style w:type="paragraph" w:styleId="TOC4">
    <w:name w:val="toc 4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662"/>
    </w:pPr>
    <w:rPr>
      <w:smallCaps/>
      <w:noProof/>
    </w:rPr>
  </w:style>
  <w:style w:type="paragraph" w:styleId="TOC5">
    <w:name w:val="toc 5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878"/>
    </w:pPr>
    <w:rPr>
      <w:smallCaps/>
      <w:noProof/>
    </w:rPr>
  </w:style>
  <w:style w:type="paragraph" w:styleId="TOC6">
    <w:name w:val="toc 6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1094"/>
    </w:pPr>
    <w:rPr>
      <w:smallCaps/>
      <w:noProof/>
    </w:rPr>
  </w:style>
  <w:style w:type="paragraph" w:styleId="TOC7">
    <w:name w:val="toc 7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1325"/>
    </w:pPr>
    <w:rPr>
      <w:smallCaps/>
      <w:noProof/>
    </w:rPr>
  </w:style>
  <w:style w:type="paragraph" w:styleId="TOC8">
    <w:name w:val="toc 8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1540"/>
    </w:pPr>
    <w:rPr>
      <w:smallCaps/>
      <w:noProof/>
    </w:rPr>
  </w:style>
  <w:style w:type="paragraph" w:styleId="TOC9">
    <w:name w:val="toc 9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1760"/>
    </w:pPr>
    <w:rPr>
      <w:smallCaps/>
      <w:noProof/>
    </w:rPr>
  </w:style>
  <w:style w:type="paragraph" w:customStyle="1" w:styleId="SendersAddress">
    <w:name w:val="Sender's Address"/>
    <w:basedOn w:val="NoSpacing"/>
    <w:link w:val="SendersAddressChar"/>
    <w:uiPriority w:val="1"/>
    <w:semiHidden/>
    <w:unhideWhenUsed/>
    <w:qFormat/>
    <w:pPr>
      <w:spacing w:before="200" w:line="276" w:lineRule="auto"/>
      <w:contextualSpacing/>
      <w:jc w:val="right"/>
    </w:pPr>
    <w:rPr>
      <w:rFonts w:asciiTheme="majorHAnsi" w:hAnsiTheme="majorHAnsi"/>
      <w:color w:val="9FB8CD" w:themeColor="accent2"/>
      <w:sz w:val="18"/>
      <w:szCs w:val="18"/>
    </w:rPr>
  </w:style>
  <w:style w:type="paragraph" w:styleId="Subtitle">
    <w:name w:val="Subtitle"/>
    <w:basedOn w:val="Normal"/>
    <w:link w:val="SubtitleChar"/>
    <w:uiPriority w:val="11"/>
    <w:semiHidden/>
    <w:unhideWhenUsed/>
    <w:qFormat/>
    <w:pPr>
      <w:spacing w:after="720" w:line="240" w:lineRule="auto"/>
    </w:pPr>
    <w:rPr>
      <w:rFonts w:asciiTheme="majorHAnsi" w:hAnsiTheme="majorHAnsi" w:cstheme="minorHAnsi"/>
      <w:color w:val="9FB8CD" w:themeColor="accent2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semiHidden/>
    <w:rPr>
      <w:rFonts w:asciiTheme="majorHAnsi" w:hAnsiTheme="majorHAnsi"/>
      <w:color w:val="9FB8CD" w:themeColor="accent2"/>
      <w:sz w:val="24"/>
      <w:szCs w:val="24"/>
      <w:lang w:eastAsia="ja-JP"/>
    </w:rPr>
  </w:style>
  <w:style w:type="paragraph" w:styleId="Title">
    <w:name w:val="Title"/>
    <w:basedOn w:val="Normal"/>
    <w:link w:val="TitleChar"/>
    <w:uiPriority w:val="10"/>
    <w:semiHidden/>
    <w:unhideWhenUsed/>
    <w:qFormat/>
    <w:pPr>
      <w:spacing w:line="240" w:lineRule="auto"/>
    </w:pPr>
    <w:rPr>
      <w:rFonts w:asciiTheme="majorHAnsi" w:hAnsiTheme="majorHAnsi"/>
      <w:color w:val="9FB8CD" w:themeColor="accent2"/>
      <w:sz w:val="52"/>
      <w:szCs w:val="48"/>
    </w:rPr>
  </w:style>
  <w:style w:type="character" w:customStyle="1" w:styleId="TitleChar">
    <w:name w:val="Title Char"/>
    <w:basedOn w:val="DefaultParagraphFont"/>
    <w:link w:val="Title"/>
    <w:uiPriority w:val="10"/>
    <w:semiHidden/>
    <w:rPr>
      <w:rFonts w:asciiTheme="majorHAnsi" w:hAnsiTheme="majorHAnsi" w:cs="Times New Roman"/>
      <w:color w:val="9FB8CD" w:themeColor="accent2"/>
      <w:sz w:val="52"/>
      <w:szCs w:val="48"/>
      <w:lang w:eastAsia="ja-JP"/>
    </w:rPr>
  </w:style>
  <w:style w:type="character" w:customStyle="1" w:styleId="PersonalNameChar">
    <w:name w:val="Personal Name Char"/>
    <w:basedOn w:val="NoSpacingChar"/>
    <w:link w:val="PersonalName"/>
    <w:uiPriority w:val="1"/>
    <w:rPr>
      <w:rFonts w:asciiTheme="majorHAnsi" w:hAnsiTheme="majorHAnsi" w:cs="Times New Roman"/>
      <w:noProof/>
      <w:color w:val="525A7D" w:themeColor="accent1" w:themeShade="BF"/>
      <w:sz w:val="40"/>
      <w:szCs w:val="40"/>
      <w:lang w:eastAsia="ja-JP"/>
    </w:rPr>
  </w:style>
  <w:style w:type="character" w:customStyle="1" w:styleId="SectionChar">
    <w:name w:val="Section Char"/>
    <w:basedOn w:val="DefaultParagraphFont"/>
    <w:link w:val="Section"/>
    <w:uiPriority w:val="1"/>
    <w:rPr>
      <w:rFonts w:asciiTheme="majorHAnsi" w:hAnsiTheme="majorHAnsi" w:cs="Times New Roman"/>
      <w:b/>
      <w:color w:val="9FB8CD" w:themeColor="accent2"/>
      <w:sz w:val="24"/>
      <w:szCs w:val="20"/>
      <w:lang w:eastAsia="ja-JP"/>
    </w:rPr>
  </w:style>
  <w:style w:type="character" w:customStyle="1" w:styleId="SubsectionChar">
    <w:name w:val="Subsection Char"/>
    <w:basedOn w:val="DefaultParagraphFont"/>
    <w:link w:val="Subsection"/>
    <w:uiPriority w:val="3"/>
    <w:rPr>
      <w:rFonts w:asciiTheme="majorHAnsi" w:hAnsiTheme="majorHAnsi" w:cs="Times New Roman"/>
      <w:b/>
      <w:color w:val="727CA3" w:themeColor="accent1"/>
      <w:sz w:val="18"/>
      <w:szCs w:val="20"/>
      <w:lang w:eastAsia="ja-JP"/>
    </w:rPr>
  </w:style>
  <w:style w:type="character" w:customStyle="1" w:styleId="SendersAddressChar">
    <w:name w:val="Sender's Address Char"/>
    <w:basedOn w:val="NoSpacingChar"/>
    <w:link w:val="SendersAddress"/>
    <w:uiPriority w:val="1"/>
    <w:rPr>
      <w:rFonts w:asciiTheme="majorHAnsi" w:hAnsiTheme="majorHAnsi" w:cs="Times New Roman"/>
      <w:color w:val="9FB8CD" w:themeColor="accent2"/>
      <w:sz w:val="18"/>
      <w:szCs w:val="18"/>
      <w:lang w:eastAsia="ja-JP"/>
    </w:rPr>
  </w:style>
  <w:style w:type="character" w:styleId="PlaceholderText">
    <w:name w:val="Placeholder Text"/>
    <w:basedOn w:val="DefaultParagraphFont"/>
    <w:uiPriority w:val="99"/>
    <w:unhideWhenUsed/>
    <w:rPr>
      <w:color w:val="808080"/>
    </w:rPr>
  </w:style>
  <w:style w:type="paragraph" w:customStyle="1" w:styleId="SubsectionDate">
    <w:name w:val="Subsection Date"/>
    <w:basedOn w:val="Section"/>
    <w:link w:val="SubsectionDateChar"/>
    <w:uiPriority w:val="4"/>
    <w:qFormat/>
    <w:rPr>
      <w:color w:val="727CA3" w:themeColor="accent1"/>
      <w:sz w:val="18"/>
    </w:rPr>
  </w:style>
  <w:style w:type="paragraph" w:customStyle="1" w:styleId="SubsectionText">
    <w:name w:val="Subsection Text"/>
    <w:basedOn w:val="Normal"/>
    <w:uiPriority w:val="5"/>
    <w:qFormat/>
    <w:pPr>
      <w:spacing w:after="320"/>
      <w:contextualSpacing/>
    </w:pPr>
  </w:style>
  <w:style w:type="character" w:customStyle="1" w:styleId="SubsectionDateChar">
    <w:name w:val="Subsection Date Char"/>
    <w:basedOn w:val="SubsectionChar"/>
    <w:link w:val="SubsectionDate"/>
    <w:uiPriority w:val="4"/>
    <w:rPr>
      <w:rFonts w:asciiTheme="majorHAnsi" w:hAnsiTheme="majorHAnsi" w:cs="Times New Roman"/>
      <w:b/>
      <w:color w:val="727CA3" w:themeColor="accent1"/>
      <w:sz w:val="18"/>
      <w:szCs w:val="20"/>
      <w:lang w:eastAsia="ja-JP"/>
    </w:rPr>
  </w:style>
  <w:style w:type="paragraph" w:customStyle="1" w:styleId="FooterFirstPage">
    <w:name w:val="Footer First Page"/>
    <w:basedOn w:val="Footer"/>
    <w:uiPriority w:val="34"/>
    <w:pPr>
      <w:pBdr>
        <w:top w:val="dashed" w:sz="4" w:space="18" w:color="7F7F7F"/>
      </w:pBdr>
      <w:jc w:val="right"/>
    </w:pPr>
    <w:rPr>
      <w:color w:val="7F7F7F" w:themeColor="text1" w:themeTint="80"/>
      <w:szCs w:val="18"/>
    </w:rPr>
  </w:style>
  <w:style w:type="paragraph" w:customStyle="1" w:styleId="HeaderFirstPage">
    <w:name w:val="Header First Page"/>
    <w:basedOn w:val="Header"/>
    <w:qFormat/>
    <w:pPr>
      <w:pBdr>
        <w:bottom w:val="dashed" w:sz="4" w:space="18" w:color="7F7F7F"/>
      </w:pBdr>
      <w:spacing w:line="396" w:lineRule="auto"/>
    </w:pPr>
    <w:rPr>
      <w:color w:val="7F7F7F" w:themeColor="text1" w:themeTint="80"/>
    </w:rPr>
  </w:style>
  <w:style w:type="paragraph" w:customStyle="1" w:styleId="AddressText">
    <w:name w:val="Address Text"/>
    <w:basedOn w:val="NoSpacing"/>
    <w:uiPriority w:val="2"/>
    <w:qFormat/>
    <w:pPr>
      <w:spacing w:before="200" w:line="276" w:lineRule="auto"/>
      <w:contextualSpacing/>
      <w:jc w:val="right"/>
    </w:pPr>
    <w:rPr>
      <w:rFonts w:asciiTheme="majorHAnsi" w:hAnsiTheme="majorHAnsi"/>
      <w:color w:val="9FB8CD" w:themeColor="accent2"/>
      <w:sz w:val="18"/>
      <w:lang w:bidi="he-IL"/>
    </w:rPr>
  </w:style>
  <w:style w:type="paragraph" w:customStyle="1" w:styleId="HeaderLeft">
    <w:name w:val="Header Left"/>
    <w:basedOn w:val="Header"/>
    <w:uiPriority w:val="35"/>
    <w:semiHidden/>
    <w:unhideWhenUsed/>
    <w:qFormat/>
    <w:pPr>
      <w:pBdr>
        <w:bottom w:val="dashed" w:sz="4" w:space="18" w:color="7F7F7F" w:themeColor="text1" w:themeTint="80"/>
      </w:pBdr>
      <w:spacing w:line="396" w:lineRule="auto"/>
      <w:contextualSpacing/>
    </w:pPr>
    <w:rPr>
      <w:color w:val="7F7F7F" w:themeColor="text1" w:themeTint="80"/>
    </w:rPr>
  </w:style>
  <w:style w:type="paragraph" w:customStyle="1" w:styleId="FooterLeft">
    <w:name w:val="Footer Left"/>
    <w:basedOn w:val="Normal"/>
    <w:next w:val="Subsection"/>
    <w:uiPriority w:val="35"/>
    <w:semiHidden/>
    <w:unhideWhenUsed/>
    <w:qFormat/>
    <w:pPr>
      <w:pBdr>
        <w:top w:val="dashed" w:sz="4" w:space="18" w:color="7F7F7F" w:themeColor="text1" w:themeTint="80"/>
      </w:pBdr>
      <w:tabs>
        <w:tab w:val="center" w:pos="4320"/>
        <w:tab w:val="right" w:pos="8640"/>
      </w:tabs>
    </w:pPr>
    <w:rPr>
      <w:color w:val="7F7F7F" w:themeColor="text1" w:themeTint="80"/>
      <w:szCs w:val="18"/>
    </w:rPr>
  </w:style>
  <w:style w:type="paragraph" w:customStyle="1" w:styleId="HeaderRight">
    <w:name w:val="Header Right"/>
    <w:basedOn w:val="Header"/>
    <w:uiPriority w:val="35"/>
    <w:semiHidden/>
    <w:unhideWhenUsed/>
    <w:qFormat/>
    <w:pPr>
      <w:pBdr>
        <w:bottom w:val="dashed" w:sz="4" w:space="18" w:color="7F7F7F"/>
      </w:pBdr>
      <w:spacing w:line="396" w:lineRule="auto"/>
      <w:contextualSpacing/>
      <w:jc w:val="right"/>
    </w:pPr>
    <w:rPr>
      <w:color w:val="7F7F7F" w:themeColor="text1" w:themeTint="80"/>
    </w:rPr>
  </w:style>
  <w:style w:type="paragraph" w:customStyle="1" w:styleId="FooterRight">
    <w:name w:val="Footer Right"/>
    <w:basedOn w:val="Footer"/>
    <w:uiPriority w:val="35"/>
    <w:semiHidden/>
    <w:unhideWhenUsed/>
    <w:qFormat/>
    <w:pPr>
      <w:pBdr>
        <w:top w:val="dashed" w:sz="4" w:space="18" w:color="7F7F7F"/>
      </w:pBdr>
      <w:jc w:val="right"/>
    </w:pPr>
    <w:rPr>
      <w:color w:val="7F7F7F" w:themeColor="text1" w:themeTint="80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HAns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36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cs="Times New Roman"/>
      <w:color w:val="000000" w:themeColor="text1"/>
      <w:sz w:val="20"/>
      <w:szCs w:val="20"/>
      <w:lang w:eastAsia="ja-JP"/>
    </w:rPr>
  </w:style>
  <w:style w:type="paragraph" w:styleId="Heading1">
    <w:name w:val="heading 1"/>
    <w:basedOn w:val="Normal"/>
    <w:next w:val="Normal"/>
    <w:link w:val="Heading1Char"/>
    <w:uiPriority w:val="9"/>
    <w:semiHidden/>
    <w:unhideWhenUsed/>
    <w:pPr>
      <w:pBdr>
        <w:top w:val="single" w:sz="6" w:space="1" w:color="9FB8CD" w:themeColor="accent2"/>
        <w:left w:val="single" w:sz="6" w:space="1" w:color="9FB8CD" w:themeColor="accent2"/>
        <w:bottom w:val="single" w:sz="6" w:space="1" w:color="9FB8CD" w:themeColor="accent2"/>
        <w:right w:val="single" w:sz="6" w:space="1" w:color="9FB8CD" w:themeColor="accent2"/>
      </w:pBdr>
      <w:shd w:val="clear" w:color="auto" w:fill="9FB8CD" w:themeFill="accent2"/>
      <w:spacing w:before="300" w:after="40"/>
      <w:outlineLvl w:val="0"/>
    </w:pPr>
    <w:rPr>
      <w:rFonts w:asciiTheme="majorHAnsi" w:hAnsiTheme="majorHAnsi"/>
      <w:color w:val="FFFFFF" w:themeColor="background1"/>
      <w:spacing w:val="5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pPr>
      <w:pBdr>
        <w:top w:val="single" w:sz="6" w:space="1" w:color="9FB8CD" w:themeColor="accent2"/>
        <w:left w:val="single" w:sz="48" w:space="1" w:color="9FB8CD" w:themeColor="accent2"/>
        <w:bottom w:val="single" w:sz="6" w:space="1" w:color="9FB8CD" w:themeColor="accent2"/>
        <w:right w:val="single" w:sz="6" w:space="1" w:color="9FB8CD" w:themeColor="accent2"/>
      </w:pBdr>
      <w:spacing w:before="240" w:after="80"/>
      <w:ind w:left="144"/>
      <w:outlineLvl w:val="1"/>
    </w:pPr>
    <w:rPr>
      <w:rFonts w:asciiTheme="majorHAnsi" w:hAnsiTheme="majorHAnsi"/>
      <w:color w:val="628BAD" w:themeColor="accent2" w:themeShade="BF"/>
      <w:spacing w:val="5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pBdr>
        <w:top w:val="single" w:sz="6" w:space="1" w:color="A6A6A6" w:themeColor="background1" w:themeShade="A6"/>
        <w:left w:val="single" w:sz="48" w:space="1" w:color="A6A6A6" w:themeColor="background1" w:themeShade="A6"/>
        <w:bottom w:val="single" w:sz="6" w:space="1" w:color="A6A6A6" w:themeColor="background1" w:themeShade="A6"/>
        <w:right w:val="single" w:sz="6" w:space="1" w:color="A6A6A6" w:themeColor="background1" w:themeShade="A6"/>
      </w:pBdr>
      <w:spacing w:before="200" w:after="80"/>
      <w:ind w:left="144"/>
      <w:outlineLvl w:val="2"/>
    </w:pPr>
    <w:rPr>
      <w:rFonts w:asciiTheme="majorHAnsi" w:hAnsiTheme="majorHAnsi"/>
      <w:color w:val="595959" w:themeColor="text1" w:themeTint="A6"/>
      <w:spacing w:val="5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pBdr>
        <w:bottom w:val="single" w:sz="6" w:space="1" w:color="A6A6A6" w:themeColor="background1" w:themeShade="A6"/>
      </w:pBdr>
      <w:spacing w:before="200" w:after="80"/>
      <w:outlineLvl w:val="3"/>
    </w:pPr>
    <w:rPr>
      <w:rFonts w:asciiTheme="majorHAnsi" w:hAnsiTheme="majorHAnsi"/>
      <w:color w:val="595959" w:themeColor="text1" w:themeTint="A6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pBdr>
        <w:bottom w:val="dashed" w:sz="4" w:space="1" w:color="A6A6A6" w:themeColor="background1" w:themeShade="A6"/>
      </w:pBdr>
      <w:spacing w:before="200" w:after="80"/>
      <w:outlineLvl w:val="4"/>
    </w:pPr>
    <w:rPr>
      <w:rFonts w:asciiTheme="majorHAnsi" w:hAnsiTheme="majorHAnsi"/>
      <w:color w:val="404040" w:themeColor="text1" w:themeTint="BF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spacing w:before="200" w:after="80"/>
      <w:outlineLvl w:val="5"/>
    </w:pPr>
    <w:rPr>
      <w:rFonts w:asciiTheme="majorHAnsi" w:hAnsiTheme="majorHAnsi"/>
      <w:b/>
      <w:color w:val="7F7F7F" w:themeColor="background1" w:themeShade="7F"/>
      <w:sz w:val="18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spacing w:before="200" w:after="80"/>
      <w:outlineLvl w:val="6"/>
    </w:pPr>
    <w:rPr>
      <w:rFonts w:asciiTheme="majorHAnsi" w:hAnsiTheme="majorHAnsi"/>
      <w:b/>
      <w:i/>
      <w:color w:val="808080" w:themeColor="background1" w:themeShade="80"/>
      <w:sz w:val="18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spacing w:before="200" w:after="80"/>
      <w:outlineLvl w:val="7"/>
    </w:pPr>
    <w:rPr>
      <w:rFonts w:asciiTheme="majorHAnsi" w:hAnsiTheme="majorHAnsi"/>
      <w:color w:val="9FB8CD" w:themeColor="accent2"/>
      <w:sz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spacing w:before="200" w:after="80"/>
      <w:outlineLvl w:val="8"/>
    </w:pPr>
    <w:rPr>
      <w:rFonts w:asciiTheme="majorHAnsi" w:hAnsiTheme="majorHAnsi"/>
      <w:i/>
      <w:color w:val="9FB8CD" w:themeColor="accent2"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Spacing">
    <w:name w:val="No Spacing"/>
    <w:basedOn w:val="Normal"/>
    <w:link w:val="NoSpacingChar"/>
    <w:uiPriority w:val="99"/>
    <w:qFormat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Pr>
      <w:rFonts w:cs="Times New Roman"/>
      <w:color w:val="000000" w:themeColor="text1"/>
      <w:sz w:val="20"/>
      <w:szCs w:val="20"/>
      <w:lang w:eastAsia="ja-JP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Pr>
      <w:rFonts w:cs="Times New Roman"/>
      <w:color w:val="000000" w:themeColor="text1"/>
      <w:sz w:val="20"/>
      <w:szCs w:val="20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color w:val="000000" w:themeColor="text1"/>
      <w:sz w:val="16"/>
      <w:szCs w:val="16"/>
      <w:lang w:eastAsia="ja-JP"/>
    </w:rPr>
  </w:style>
  <w:style w:type="paragraph" w:styleId="ListBullet">
    <w:name w:val="List Bullet"/>
    <w:basedOn w:val="Normal"/>
    <w:uiPriority w:val="36"/>
    <w:unhideWhenUsed/>
    <w:qFormat/>
    <w:pPr>
      <w:numPr>
        <w:numId w:val="26"/>
      </w:numPr>
      <w:spacing w:after="120"/>
      <w:contextualSpacing/>
    </w:pPr>
  </w:style>
  <w:style w:type="paragraph" w:customStyle="1" w:styleId="Section">
    <w:name w:val="Section"/>
    <w:basedOn w:val="Normal"/>
    <w:next w:val="Normal"/>
    <w:link w:val="SectionChar"/>
    <w:uiPriority w:val="1"/>
    <w:qFormat/>
    <w:pPr>
      <w:spacing w:after="120" w:line="240" w:lineRule="auto"/>
      <w:contextualSpacing/>
    </w:pPr>
    <w:rPr>
      <w:rFonts w:asciiTheme="majorHAnsi" w:hAnsiTheme="majorHAnsi"/>
      <w:b/>
      <w:color w:val="9FB8CD" w:themeColor="accent2"/>
      <w:sz w:val="24"/>
    </w:rPr>
  </w:style>
  <w:style w:type="paragraph" w:customStyle="1" w:styleId="Subsection">
    <w:name w:val="Subsection"/>
    <w:basedOn w:val="Normal"/>
    <w:link w:val="SubsectionChar"/>
    <w:uiPriority w:val="3"/>
    <w:qFormat/>
    <w:pPr>
      <w:spacing w:before="40" w:after="80" w:line="240" w:lineRule="auto"/>
    </w:pPr>
    <w:rPr>
      <w:rFonts w:asciiTheme="majorHAnsi" w:hAnsiTheme="majorHAnsi"/>
      <w:b/>
      <w:color w:val="727CA3" w:themeColor="accent1"/>
      <w:sz w:val="18"/>
    </w:rPr>
  </w:style>
  <w:style w:type="paragraph" w:styleId="Quote">
    <w:name w:val="Quote"/>
    <w:basedOn w:val="Normal"/>
    <w:link w:val="QuoteChar"/>
    <w:uiPriority w:val="29"/>
    <w:qFormat/>
    <w:rPr>
      <w:i/>
      <w:color w:val="7F7F7F" w:themeColor="background1" w:themeShade="7F"/>
    </w:rPr>
  </w:style>
  <w:style w:type="character" w:customStyle="1" w:styleId="QuoteChar">
    <w:name w:val="Quote Char"/>
    <w:basedOn w:val="DefaultParagraphFont"/>
    <w:link w:val="Quote"/>
    <w:uiPriority w:val="29"/>
    <w:rPr>
      <w:rFonts w:cs="Times New Roman"/>
      <w:i/>
      <w:color w:val="7F7F7F" w:themeColor="background1" w:themeShade="7F"/>
      <w:sz w:val="20"/>
      <w:szCs w:val="20"/>
      <w:lang w:eastAsia="ja-JP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hAnsiTheme="majorHAnsi" w:cs="Times New Roman"/>
      <w:color w:val="628BAD" w:themeColor="accent2" w:themeShade="BF"/>
      <w:spacing w:val="5"/>
      <w:sz w:val="20"/>
      <w:szCs w:val="28"/>
      <w:lang w:eastAsia="ja-JP"/>
    </w:rPr>
  </w:style>
  <w:style w:type="paragraph" w:customStyle="1" w:styleId="PersonalName">
    <w:name w:val="Personal Name"/>
    <w:basedOn w:val="NoSpacing"/>
    <w:link w:val="PersonalNameChar"/>
    <w:uiPriority w:val="1"/>
    <w:qFormat/>
    <w:pPr>
      <w:jc w:val="right"/>
    </w:pPr>
    <w:rPr>
      <w:rFonts w:asciiTheme="majorHAnsi" w:hAnsiTheme="majorHAnsi"/>
      <w:noProof/>
      <w:color w:val="525A7D" w:themeColor="accent1" w:themeShade="BF"/>
      <w:sz w:val="40"/>
      <w:szCs w:val="40"/>
    </w:rPr>
  </w:style>
  <w:style w:type="paragraph" w:styleId="ListBullet2">
    <w:name w:val="List Bullet 2"/>
    <w:basedOn w:val="Normal"/>
    <w:uiPriority w:val="36"/>
    <w:semiHidden/>
    <w:unhideWhenUsed/>
    <w:qFormat/>
    <w:pPr>
      <w:numPr>
        <w:numId w:val="27"/>
      </w:numPr>
      <w:spacing w:after="120"/>
      <w:contextualSpacing/>
    </w:pPr>
  </w:style>
  <w:style w:type="character" w:styleId="Hyperlink">
    <w:name w:val="Hyperlink"/>
    <w:basedOn w:val="DefaultParagraphFont"/>
    <w:uiPriority w:val="99"/>
    <w:semiHidden/>
    <w:unhideWhenUsed/>
    <w:rPr>
      <w:color w:val="B292CA" w:themeColor="hyperlink"/>
      <w:u w:val="single"/>
    </w:rPr>
  </w:style>
  <w:style w:type="character" w:styleId="BookTitle">
    <w:name w:val="Book Title"/>
    <w:basedOn w:val="DefaultParagraphFont"/>
    <w:uiPriority w:val="33"/>
    <w:qFormat/>
    <w:rPr>
      <w:rFonts w:asciiTheme="majorHAnsi" w:hAnsiTheme="majorHAnsi" w:cs="Times New Roman"/>
      <w:i/>
      <w:color w:val="8E736A" w:themeColor="accent6"/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pPr>
      <w:spacing w:after="0" w:line="240" w:lineRule="auto"/>
    </w:pPr>
    <w:rPr>
      <w:rFonts w:asciiTheme="majorHAnsi" w:hAnsiTheme="majorHAnsi"/>
      <w:bCs/>
      <w:color w:val="9FB8CD" w:themeColor="accent2"/>
      <w:sz w:val="16"/>
      <w:szCs w:val="18"/>
    </w:rPr>
  </w:style>
  <w:style w:type="character" w:styleId="Emphasis">
    <w:name w:val="Emphasis"/>
    <w:uiPriority w:val="20"/>
    <w:qFormat/>
    <w:rPr>
      <w:b/>
      <w:i/>
      <w:spacing w:val="0"/>
    </w:rPr>
  </w:style>
  <w:style w:type="character" w:customStyle="1" w:styleId="NoSpacingChar">
    <w:name w:val="No Spacing Char"/>
    <w:basedOn w:val="DefaultParagraphFont"/>
    <w:link w:val="NoSpacing"/>
    <w:uiPriority w:val="99"/>
    <w:rPr>
      <w:rFonts w:cs="Times New Roman"/>
      <w:color w:val="000000" w:themeColor="text1"/>
      <w:sz w:val="20"/>
      <w:szCs w:val="20"/>
      <w:lang w:eastAsia="ja-JP"/>
    </w:rPr>
  </w:style>
  <w:style w:type="character" w:customStyle="1" w:styleId="Heading1Char">
    <w:name w:val="Heading 1 Char"/>
    <w:basedOn w:val="DefaultParagraphFont"/>
    <w:link w:val="Heading1"/>
    <w:uiPriority w:val="9"/>
    <w:semiHidden/>
    <w:rPr>
      <w:rFonts w:asciiTheme="majorHAnsi" w:hAnsiTheme="majorHAnsi" w:cs="Times New Roman"/>
      <w:color w:val="FFFFFF" w:themeColor="background1"/>
      <w:spacing w:val="5"/>
      <w:sz w:val="20"/>
      <w:szCs w:val="32"/>
      <w:shd w:val="clear" w:color="auto" w:fill="9FB8CD" w:themeFill="accent2"/>
      <w:lang w:eastAsia="ja-JP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hAnsiTheme="majorHAnsi" w:cs="Times New Roman"/>
      <w:color w:val="595959" w:themeColor="text1" w:themeTint="A6"/>
      <w:spacing w:val="5"/>
      <w:sz w:val="20"/>
      <w:szCs w:val="24"/>
      <w:lang w:eastAsia="ja-JP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hAnsiTheme="majorHAnsi" w:cs="Times New Roman"/>
      <w:color w:val="595959" w:themeColor="text1" w:themeTint="A6"/>
      <w:sz w:val="20"/>
      <w:lang w:eastAsia="ja-JP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hAnsiTheme="majorHAnsi" w:cs="Times New Roman"/>
      <w:color w:val="404040" w:themeColor="text1" w:themeTint="BF"/>
      <w:sz w:val="20"/>
      <w:szCs w:val="26"/>
      <w:lang w:eastAsia="ja-JP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hAnsiTheme="majorHAnsi" w:cs="Times New Roman"/>
      <w:b/>
      <w:color w:val="7F7F7F" w:themeColor="background1" w:themeShade="7F"/>
      <w:sz w:val="18"/>
      <w:szCs w:val="20"/>
      <w:lang w:eastAsia="ja-JP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hAnsiTheme="majorHAnsi" w:cs="Times New Roman"/>
      <w:b/>
      <w:i/>
      <w:color w:val="808080" w:themeColor="background1" w:themeShade="80"/>
      <w:sz w:val="18"/>
      <w:szCs w:val="20"/>
      <w:lang w:eastAsia="ja-JP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hAnsiTheme="majorHAnsi" w:cs="Times New Roman"/>
      <w:color w:val="9FB8CD" w:themeColor="accent2"/>
      <w:sz w:val="18"/>
      <w:szCs w:val="20"/>
      <w:lang w:eastAsia="ja-JP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hAnsiTheme="majorHAnsi" w:cs="Times New Roman"/>
      <w:i/>
      <w:color w:val="9FB8CD" w:themeColor="accent2"/>
      <w:sz w:val="18"/>
      <w:szCs w:val="20"/>
      <w:lang w:eastAsia="ja-JP"/>
    </w:rPr>
  </w:style>
  <w:style w:type="character" w:styleId="IntenseEmphasis">
    <w:name w:val="Intense Emphasis"/>
    <w:basedOn w:val="DefaultParagraphFont"/>
    <w:uiPriority w:val="21"/>
    <w:qFormat/>
    <w:rPr>
      <w:rFonts w:cs="Times New Roman"/>
      <w:b/>
      <w:i/>
      <w:color w:val="BAC737" w:themeColor="accent3" w:themeShade="BF"/>
      <w:sz w:val="20"/>
      <w:szCs w:val="20"/>
    </w:rPr>
  </w:style>
  <w:style w:type="paragraph" w:styleId="IntenseQuote">
    <w:name w:val="Intense Quote"/>
    <w:basedOn w:val="Normal"/>
    <w:link w:val="IntenseQuoteChar"/>
    <w:uiPriority w:val="30"/>
    <w:qFormat/>
    <w:pPr>
      <w:pBdr>
        <w:top w:val="single" w:sz="6" w:space="10" w:color="628BAD" w:themeColor="accent2" w:themeShade="BF"/>
        <w:left w:val="single" w:sz="6" w:space="10" w:color="628BAD" w:themeColor="accent2" w:themeShade="BF"/>
        <w:bottom w:val="single" w:sz="6" w:space="10" w:color="628BAD" w:themeColor="accent2" w:themeShade="BF"/>
        <w:right w:val="single" w:sz="6" w:space="10" w:color="628BAD" w:themeColor="accent2" w:themeShade="BF"/>
      </w:pBdr>
      <w:shd w:val="clear" w:color="auto" w:fill="9FB8CD" w:themeFill="accent2"/>
      <w:ind w:left="720" w:right="720"/>
      <w:jc w:val="center"/>
    </w:pPr>
    <w:rPr>
      <w:rFonts w:asciiTheme="majorHAnsi" w:hAnsiTheme="majorHAnsi"/>
      <w:i/>
      <w:color w:val="FFFFFF" w:themeColor="background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rFonts w:asciiTheme="majorHAnsi" w:hAnsiTheme="majorHAnsi" w:cs="Times New Roman"/>
      <w:i/>
      <w:color w:val="FFFFFF" w:themeColor="background1"/>
      <w:sz w:val="20"/>
      <w:szCs w:val="20"/>
      <w:shd w:val="clear" w:color="auto" w:fill="9FB8CD" w:themeFill="accent2"/>
      <w:lang w:eastAsia="ja-JP"/>
    </w:rPr>
  </w:style>
  <w:style w:type="character" w:styleId="IntenseReference">
    <w:name w:val="Intense Reference"/>
    <w:basedOn w:val="DefaultParagraphFont"/>
    <w:uiPriority w:val="32"/>
    <w:qFormat/>
    <w:rPr>
      <w:rFonts w:cs="Times New Roman"/>
      <w:b/>
      <w:color w:val="525A7D" w:themeColor="accent1" w:themeShade="BF"/>
      <w:sz w:val="20"/>
      <w:szCs w:val="20"/>
      <w:u w:val="single"/>
    </w:rPr>
  </w:style>
  <w:style w:type="paragraph" w:styleId="ListBullet3">
    <w:name w:val="List Bullet 3"/>
    <w:basedOn w:val="Normal"/>
    <w:uiPriority w:val="36"/>
    <w:semiHidden/>
    <w:unhideWhenUsed/>
    <w:qFormat/>
    <w:pPr>
      <w:numPr>
        <w:numId w:val="28"/>
      </w:numPr>
      <w:spacing w:after="120"/>
      <w:contextualSpacing/>
    </w:pPr>
  </w:style>
  <w:style w:type="paragraph" w:styleId="ListBullet4">
    <w:name w:val="List Bullet 4"/>
    <w:basedOn w:val="Normal"/>
    <w:uiPriority w:val="36"/>
    <w:semiHidden/>
    <w:unhideWhenUsed/>
    <w:qFormat/>
    <w:pPr>
      <w:numPr>
        <w:numId w:val="29"/>
      </w:numPr>
      <w:spacing w:after="120"/>
      <w:contextualSpacing/>
    </w:pPr>
  </w:style>
  <w:style w:type="paragraph" w:styleId="ListBullet5">
    <w:name w:val="List Bullet 5"/>
    <w:basedOn w:val="Normal"/>
    <w:uiPriority w:val="36"/>
    <w:semiHidden/>
    <w:unhideWhenUsed/>
    <w:qFormat/>
    <w:pPr>
      <w:numPr>
        <w:numId w:val="30"/>
      </w:numPr>
      <w:spacing w:after="120"/>
      <w:contextualSpacing/>
    </w:pPr>
  </w:style>
  <w:style w:type="character" w:styleId="Strong">
    <w:name w:val="Strong"/>
    <w:uiPriority w:val="22"/>
    <w:qFormat/>
    <w:rPr>
      <w:rFonts w:asciiTheme="minorHAnsi" w:hAnsiTheme="minorHAnsi"/>
      <w:b/>
      <w:color w:val="9FB8CD" w:themeColor="accent2"/>
    </w:rPr>
  </w:style>
  <w:style w:type="character" w:styleId="SubtleEmphasis">
    <w:name w:val="Subtle Emphasis"/>
    <w:basedOn w:val="DefaultParagraphFont"/>
    <w:uiPriority w:val="19"/>
    <w:qFormat/>
    <w:rPr>
      <w:rFonts w:cs="Times New Roman"/>
      <w:i/>
      <w:color w:val="737373" w:themeColor="text1" w:themeTint="8C"/>
      <w:kern w:val="16"/>
      <w:sz w:val="20"/>
      <w:szCs w:val="24"/>
    </w:rPr>
  </w:style>
  <w:style w:type="character" w:styleId="SubtleReference">
    <w:name w:val="Subtle Reference"/>
    <w:basedOn w:val="DefaultParagraphFont"/>
    <w:uiPriority w:val="31"/>
    <w:qFormat/>
    <w:rPr>
      <w:rFonts w:cs="Times New Roman"/>
      <w:color w:val="737373" w:themeColor="text1" w:themeTint="8C"/>
      <w:sz w:val="20"/>
      <w:szCs w:val="20"/>
      <w:u w:val="single"/>
    </w:rPr>
  </w:style>
  <w:style w:type="paragraph" w:styleId="TOC1">
    <w:name w:val="toc 1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</w:pPr>
    <w:rPr>
      <w:smallCaps/>
      <w:noProof/>
      <w:color w:val="9FB8CD" w:themeColor="accent2"/>
    </w:rPr>
  </w:style>
  <w:style w:type="paragraph" w:styleId="TOC2">
    <w:name w:val="toc 2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216"/>
    </w:pPr>
    <w:rPr>
      <w:smallCaps/>
      <w:noProof/>
    </w:rPr>
  </w:style>
  <w:style w:type="paragraph" w:styleId="TOC3">
    <w:name w:val="toc 3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446"/>
    </w:pPr>
    <w:rPr>
      <w:smallCaps/>
      <w:noProof/>
    </w:rPr>
  </w:style>
  <w:style w:type="paragraph" w:styleId="TOC4">
    <w:name w:val="toc 4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662"/>
    </w:pPr>
    <w:rPr>
      <w:smallCaps/>
      <w:noProof/>
    </w:rPr>
  </w:style>
  <w:style w:type="paragraph" w:styleId="TOC5">
    <w:name w:val="toc 5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878"/>
    </w:pPr>
    <w:rPr>
      <w:smallCaps/>
      <w:noProof/>
    </w:rPr>
  </w:style>
  <w:style w:type="paragraph" w:styleId="TOC6">
    <w:name w:val="toc 6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1094"/>
    </w:pPr>
    <w:rPr>
      <w:smallCaps/>
      <w:noProof/>
    </w:rPr>
  </w:style>
  <w:style w:type="paragraph" w:styleId="TOC7">
    <w:name w:val="toc 7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1325"/>
    </w:pPr>
    <w:rPr>
      <w:smallCaps/>
      <w:noProof/>
    </w:rPr>
  </w:style>
  <w:style w:type="paragraph" w:styleId="TOC8">
    <w:name w:val="toc 8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1540"/>
    </w:pPr>
    <w:rPr>
      <w:smallCaps/>
      <w:noProof/>
    </w:rPr>
  </w:style>
  <w:style w:type="paragraph" w:styleId="TOC9">
    <w:name w:val="toc 9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1760"/>
    </w:pPr>
    <w:rPr>
      <w:smallCaps/>
      <w:noProof/>
    </w:rPr>
  </w:style>
  <w:style w:type="paragraph" w:customStyle="1" w:styleId="SendersAddress">
    <w:name w:val="Sender's Address"/>
    <w:basedOn w:val="NoSpacing"/>
    <w:link w:val="SendersAddressChar"/>
    <w:uiPriority w:val="1"/>
    <w:semiHidden/>
    <w:unhideWhenUsed/>
    <w:qFormat/>
    <w:pPr>
      <w:spacing w:before="200" w:line="276" w:lineRule="auto"/>
      <w:contextualSpacing/>
      <w:jc w:val="right"/>
    </w:pPr>
    <w:rPr>
      <w:rFonts w:asciiTheme="majorHAnsi" w:hAnsiTheme="majorHAnsi"/>
      <w:color w:val="9FB8CD" w:themeColor="accent2"/>
      <w:sz w:val="18"/>
      <w:szCs w:val="18"/>
    </w:rPr>
  </w:style>
  <w:style w:type="paragraph" w:styleId="Subtitle">
    <w:name w:val="Subtitle"/>
    <w:basedOn w:val="Normal"/>
    <w:link w:val="SubtitleChar"/>
    <w:uiPriority w:val="11"/>
    <w:semiHidden/>
    <w:unhideWhenUsed/>
    <w:qFormat/>
    <w:pPr>
      <w:spacing w:after="720" w:line="240" w:lineRule="auto"/>
    </w:pPr>
    <w:rPr>
      <w:rFonts w:asciiTheme="majorHAnsi" w:hAnsiTheme="majorHAnsi" w:cstheme="minorHAnsi"/>
      <w:color w:val="9FB8CD" w:themeColor="accent2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semiHidden/>
    <w:rPr>
      <w:rFonts w:asciiTheme="majorHAnsi" w:hAnsiTheme="majorHAnsi"/>
      <w:color w:val="9FB8CD" w:themeColor="accent2"/>
      <w:sz w:val="24"/>
      <w:szCs w:val="24"/>
      <w:lang w:eastAsia="ja-JP"/>
    </w:rPr>
  </w:style>
  <w:style w:type="paragraph" w:styleId="Title">
    <w:name w:val="Title"/>
    <w:basedOn w:val="Normal"/>
    <w:link w:val="TitleChar"/>
    <w:uiPriority w:val="10"/>
    <w:semiHidden/>
    <w:unhideWhenUsed/>
    <w:qFormat/>
    <w:pPr>
      <w:spacing w:line="240" w:lineRule="auto"/>
    </w:pPr>
    <w:rPr>
      <w:rFonts w:asciiTheme="majorHAnsi" w:hAnsiTheme="majorHAnsi"/>
      <w:color w:val="9FB8CD" w:themeColor="accent2"/>
      <w:sz w:val="52"/>
      <w:szCs w:val="48"/>
    </w:rPr>
  </w:style>
  <w:style w:type="character" w:customStyle="1" w:styleId="TitleChar">
    <w:name w:val="Title Char"/>
    <w:basedOn w:val="DefaultParagraphFont"/>
    <w:link w:val="Title"/>
    <w:uiPriority w:val="10"/>
    <w:semiHidden/>
    <w:rPr>
      <w:rFonts w:asciiTheme="majorHAnsi" w:hAnsiTheme="majorHAnsi" w:cs="Times New Roman"/>
      <w:color w:val="9FB8CD" w:themeColor="accent2"/>
      <w:sz w:val="52"/>
      <w:szCs w:val="48"/>
      <w:lang w:eastAsia="ja-JP"/>
    </w:rPr>
  </w:style>
  <w:style w:type="character" w:customStyle="1" w:styleId="PersonalNameChar">
    <w:name w:val="Personal Name Char"/>
    <w:basedOn w:val="NoSpacingChar"/>
    <w:link w:val="PersonalName"/>
    <w:uiPriority w:val="1"/>
    <w:rPr>
      <w:rFonts w:asciiTheme="majorHAnsi" w:hAnsiTheme="majorHAnsi" w:cs="Times New Roman"/>
      <w:noProof/>
      <w:color w:val="525A7D" w:themeColor="accent1" w:themeShade="BF"/>
      <w:sz w:val="40"/>
      <w:szCs w:val="40"/>
      <w:lang w:eastAsia="ja-JP"/>
    </w:rPr>
  </w:style>
  <w:style w:type="character" w:customStyle="1" w:styleId="SectionChar">
    <w:name w:val="Section Char"/>
    <w:basedOn w:val="DefaultParagraphFont"/>
    <w:link w:val="Section"/>
    <w:uiPriority w:val="1"/>
    <w:rPr>
      <w:rFonts w:asciiTheme="majorHAnsi" w:hAnsiTheme="majorHAnsi" w:cs="Times New Roman"/>
      <w:b/>
      <w:color w:val="9FB8CD" w:themeColor="accent2"/>
      <w:sz w:val="24"/>
      <w:szCs w:val="20"/>
      <w:lang w:eastAsia="ja-JP"/>
    </w:rPr>
  </w:style>
  <w:style w:type="character" w:customStyle="1" w:styleId="SubsectionChar">
    <w:name w:val="Subsection Char"/>
    <w:basedOn w:val="DefaultParagraphFont"/>
    <w:link w:val="Subsection"/>
    <w:uiPriority w:val="3"/>
    <w:rPr>
      <w:rFonts w:asciiTheme="majorHAnsi" w:hAnsiTheme="majorHAnsi" w:cs="Times New Roman"/>
      <w:b/>
      <w:color w:val="727CA3" w:themeColor="accent1"/>
      <w:sz w:val="18"/>
      <w:szCs w:val="20"/>
      <w:lang w:eastAsia="ja-JP"/>
    </w:rPr>
  </w:style>
  <w:style w:type="character" w:customStyle="1" w:styleId="SendersAddressChar">
    <w:name w:val="Sender's Address Char"/>
    <w:basedOn w:val="NoSpacingChar"/>
    <w:link w:val="SendersAddress"/>
    <w:uiPriority w:val="1"/>
    <w:rPr>
      <w:rFonts w:asciiTheme="majorHAnsi" w:hAnsiTheme="majorHAnsi" w:cs="Times New Roman"/>
      <w:color w:val="9FB8CD" w:themeColor="accent2"/>
      <w:sz w:val="18"/>
      <w:szCs w:val="18"/>
      <w:lang w:eastAsia="ja-JP"/>
    </w:rPr>
  </w:style>
  <w:style w:type="character" w:styleId="PlaceholderText">
    <w:name w:val="Placeholder Text"/>
    <w:basedOn w:val="DefaultParagraphFont"/>
    <w:uiPriority w:val="99"/>
    <w:unhideWhenUsed/>
    <w:rPr>
      <w:color w:val="808080"/>
    </w:rPr>
  </w:style>
  <w:style w:type="paragraph" w:customStyle="1" w:styleId="SubsectionDate">
    <w:name w:val="Subsection Date"/>
    <w:basedOn w:val="Section"/>
    <w:link w:val="SubsectionDateChar"/>
    <w:uiPriority w:val="4"/>
    <w:qFormat/>
    <w:rPr>
      <w:color w:val="727CA3" w:themeColor="accent1"/>
      <w:sz w:val="18"/>
    </w:rPr>
  </w:style>
  <w:style w:type="paragraph" w:customStyle="1" w:styleId="SubsectionText">
    <w:name w:val="Subsection Text"/>
    <w:basedOn w:val="Normal"/>
    <w:uiPriority w:val="5"/>
    <w:qFormat/>
    <w:pPr>
      <w:spacing w:after="320"/>
      <w:contextualSpacing/>
    </w:pPr>
  </w:style>
  <w:style w:type="character" w:customStyle="1" w:styleId="SubsectionDateChar">
    <w:name w:val="Subsection Date Char"/>
    <w:basedOn w:val="SubsectionChar"/>
    <w:link w:val="SubsectionDate"/>
    <w:uiPriority w:val="4"/>
    <w:rPr>
      <w:rFonts w:asciiTheme="majorHAnsi" w:hAnsiTheme="majorHAnsi" w:cs="Times New Roman"/>
      <w:b/>
      <w:color w:val="727CA3" w:themeColor="accent1"/>
      <w:sz w:val="18"/>
      <w:szCs w:val="20"/>
      <w:lang w:eastAsia="ja-JP"/>
    </w:rPr>
  </w:style>
  <w:style w:type="paragraph" w:customStyle="1" w:styleId="FooterFirstPage">
    <w:name w:val="Footer First Page"/>
    <w:basedOn w:val="Footer"/>
    <w:uiPriority w:val="34"/>
    <w:pPr>
      <w:pBdr>
        <w:top w:val="dashed" w:sz="4" w:space="18" w:color="7F7F7F"/>
      </w:pBdr>
      <w:jc w:val="right"/>
    </w:pPr>
    <w:rPr>
      <w:color w:val="7F7F7F" w:themeColor="text1" w:themeTint="80"/>
      <w:szCs w:val="18"/>
    </w:rPr>
  </w:style>
  <w:style w:type="paragraph" w:customStyle="1" w:styleId="HeaderFirstPage">
    <w:name w:val="Header First Page"/>
    <w:basedOn w:val="Header"/>
    <w:qFormat/>
    <w:pPr>
      <w:pBdr>
        <w:bottom w:val="dashed" w:sz="4" w:space="18" w:color="7F7F7F"/>
      </w:pBdr>
      <w:spacing w:line="396" w:lineRule="auto"/>
    </w:pPr>
    <w:rPr>
      <w:color w:val="7F7F7F" w:themeColor="text1" w:themeTint="80"/>
    </w:rPr>
  </w:style>
  <w:style w:type="paragraph" w:customStyle="1" w:styleId="AddressText">
    <w:name w:val="Address Text"/>
    <w:basedOn w:val="NoSpacing"/>
    <w:uiPriority w:val="2"/>
    <w:qFormat/>
    <w:pPr>
      <w:spacing w:before="200" w:line="276" w:lineRule="auto"/>
      <w:contextualSpacing/>
      <w:jc w:val="right"/>
    </w:pPr>
    <w:rPr>
      <w:rFonts w:asciiTheme="majorHAnsi" w:hAnsiTheme="majorHAnsi"/>
      <w:color w:val="9FB8CD" w:themeColor="accent2"/>
      <w:sz w:val="18"/>
      <w:lang w:bidi="he-IL"/>
    </w:rPr>
  </w:style>
  <w:style w:type="paragraph" w:customStyle="1" w:styleId="HeaderLeft">
    <w:name w:val="Header Left"/>
    <w:basedOn w:val="Header"/>
    <w:uiPriority w:val="35"/>
    <w:semiHidden/>
    <w:unhideWhenUsed/>
    <w:qFormat/>
    <w:pPr>
      <w:pBdr>
        <w:bottom w:val="dashed" w:sz="4" w:space="18" w:color="7F7F7F" w:themeColor="text1" w:themeTint="80"/>
      </w:pBdr>
      <w:spacing w:line="396" w:lineRule="auto"/>
      <w:contextualSpacing/>
    </w:pPr>
    <w:rPr>
      <w:color w:val="7F7F7F" w:themeColor="text1" w:themeTint="80"/>
    </w:rPr>
  </w:style>
  <w:style w:type="paragraph" w:customStyle="1" w:styleId="FooterLeft">
    <w:name w:val="Footer Left"/>
    <w:basedOn w:val="Normal"/>
    <w:next w:val="Subsection"/>
    <w:uiPriority w:val="35"/>
    <w:semiHidden/>
    <w:unhideWhenUsed/>
    <w:qFormat/>
    <w:pPr>
      <w:pBdr>
        <w:top w:val="dashed" w:sz="4" w:space="18" w:color="7F7F7F" w:themeColor="text1" w:themeTint="80"/>
      </w:pBdr>
      <w:tabs>
        <w:tab w:val="center" w:pos="4320"/>
        <w:tab w:val="right" w:pos="8640"/>
      </w:tabs>
    </w:pPr>
    <w:rPr>
      <w:color w:val="7F7F7F" w:themeColor="text1" w:themeTint="80"/>
      <w:szCs w:val="18"/>
    </w:rPr>
  </w:style>
  <w:style w:type="paragraph" w:customStyle="1" w:styleId="HeaderRight">
    <w:name w:val="Header Right"/>
    <w:basedOn w:val="Header"/>
    <w:uiPriority w:val="35"/>
    <w:semiHidden/>
    <w:unhideWhenUsed/>
    <w:qFormat/>
    <w:pPr>
      <w:pBdr>
        <w:bottom w:val="dashed" w:sz="4" w:space="18" w:color="7F7F7F"/>
      </w:pBdr>
      <w:spacing w:line="396" w:lineRule="auto"/>
      <w:contextualSpacing/>
      <w:jc w:val="right"/>
    </w:pPr>
    <w:rPr>
      <w:color w:val="7F7F7F" w:themeColor="text1" w:themeTint="80"/>
    </w:rPr>
  </w:style>
  <w:style w:type="paragraph" w:customStyle="1" w:styleId="FooterRight">
    <w:name w:val="Footer Right"/>
    <w:basedOn w:val="Footer"/>
    <w:uiPriority w:val="35"/>
    <w:semiHidden/>
    <w:unhideWhenUsed/>
    <w:qFormat/>
    <w:pPr>
      <w:pBdr>
        <w:top w:val="dashed" w:sz="4" w:space="18" w:color="7F7F7F"/>
      </w:pBdr>
      <w:jc w:val="right"/>
    </w:pPr>
    <w:rPr>
      <w:color w:val="7F7F7F" w:themeColor="text1" w:themeTint="80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114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microsoft.com/office/2007/relationships/stylesWithEffects" Target="stylesWithEffects.xml"/><Relationship Id="rId15" Type="http://schemas.openxmlformats.org/officeDocument/2006/relationships/glossaryDocument" Target="glossary/document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my\AppData\Roaming\Microsoft\Templates\OriginResum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7C7045A778745AB9523146C3C406AF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9F66B6-E6A9-4A31-8A94-A0E21A2965DF}"/>
      </w:docPartPr>
      <w:docPartBody>
        <w:p w:rsidR="00550B27" w:rsidRDefault="002F2AC6">
          <w:pPr>
            <w:pStyle w:val="77C7045A778745AB9523146C3C406AF0"/>
          </w:pPr>
          <w:r>
            <w:rPr>
              <w:rStyle w:val="PlaceholderText"/>
            </w:rPr>
            <w:t>Choose a building block.</w:t>
          </w:r>
        </w:p>
      </w:docPartBody>
    </w:docPart>
    <w:docPart>
      <w:docPartPr>
        <w:name w:val="5E3EDCDA532F401E9DE37E999B62E62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2E550E-E83F-49FC-B54E-5A79A725778C}"/>
      </w:docPartPr>
      <w:docPartBody>
        <w:p w:rsidR="00550B27" w:rsidRDefault="002F2AC6">
          <w:pPr>
            <w:pStyle w:val="5E3EDCDA532F401E9DE37E999B62E62F"/>
          </w:pPr>
          <w:r>
            <w:t>[Type your name]</w:t>
          </w:r>
        </w:p>
      </w:docPartBody>
    </w:docPart>
    <w:docPart>
      <w:docPartPr>
        <w:name w:val="0857D3336D2549ADBC39DF2C916F93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AA4C64-60AC-4A49-A9AC-172F28FCEF6D}"/>
      </w:docPartPr>
      <w:docPartBody>
        <w:p w:rsidR="00550B27" w:rsidRDefault="002F2AC6">
          <w:pPr>
            <w:pStyle w:val="0857D3336D2549ADBC39DF2C916F93C4"/>
          </w:pPr>
          <w:r>
            <w:t>[Type your phone number]</w:t>
          </w:r>
        </w:p>
      </w:docPartBody>
    </w:docPart>
    <w:docPart>
      <w:docPartPr>
        <w:name w:val="62D91FF85F8C4C11A49FFC942DC17E5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C70BA4-5E63-42A6-AB5A-2D12FBEEA261}"/>
      </w:docPartPr>
      <w:docPartBody>
        <w:p w:rsidR="00550B27" w:rsidRDefault="002F2AC6">
          <w:pPr>
            <w:pStyle w:val="62D91FF85F8C4C11A49FFC942DC17E50"/>
          </w:pPr>
          <w:r>
            <w:t>[Type your e-mail address]</w:t>
          </w:r>
        </w:p>
      </w:docPartBody>
    </w:docPart>
    <w:docPart>
      <w:docPartPr>
        <w:name w:val="442A04659B2A404D901CC96CEE54D65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571EFBE-B2E1-4733-8540-AF0D2BEFC4D7}"/>
      </w:docPartPr>
      <w:docPartBody>
        <w:p w:rsidR="00550B27" w:rsidRDefault="002F2AC6">
          <w:pPr>
            <w:pStyle w:val="442A04659B2A404D901CC96CEE54D654"/>
          </w:pPr>
          <w:r>
            <w:rPr>
              <w:rStyle w:val="SubsectionDateChar"/>
            </w:rPr>
            <w:t>[Type the start 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GMinchoE">
    <w:charset w:val="80"/>
    <w:family w:val="roman"/>
    <w:pitch w:val="fixed"/>
    <w:sig w:usb0="80000281" w:usb1="28C76CF8" w:usb2="00000010" w:usb3="00000000" w:csb0="00020000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779A"/>
    <w:rsid w:val="002F2AC6"/>
    <w:rsid w:val="00550B27"/>
    <w:rsid w:val="0056779A"/>
    <w:rsid w:val="00BE7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unhideWhenUsed/>
    <w:rPr>
      <w:color w:val="808080"/>
    </w:rPr>
  </w:style>
  <w:style w:type="paragraph" w:customStyle="1" w:styleId="77C7045A778745AB9523146C3C406AF0">
    <w:name w:val="77C7045A778745AB9523146C3C406AF0"/>
  </w:style>
  <w:style w:type="paragraph" w:customStyle="1" w:styleId="5E3EDCDA532F401E9DE37E999B62E62F">
    <w:name w:val="5E3EDCDA532F401E9DE37E999B62E62F"/>
  </w:style>
  <w:style w:type="paragraph" w:customStyle="1" w:styleId="9D1C718F1F2C4197B169CC1C368EC7EA">
    <w:name w:val="9D1C718F1F2C4197B169CC1C368EC7EA"/>
  </w:style>
  <w:style w:type="paragraph" w:customStyle="1" w:styleId="0857D3336D2549ADBC39DF2C916F93C4">
    <w:name w:val="0857D3336D2549ADBC39DF2C916F93C4"/>
  </w:style>
  <w:style w:type="paragraph" w:customStyle="1" w:styleId="62D91FF85F8C4C11A49FFC942DC17E50">
    <w:name w:val="62D91FF85F8C4C11A49FFC942DC17E50"/>
  </w:style>
  <w:style w:type="paragraph" w:customStyle="1" w:styleId="A69B1E6DF59443D2B2DA877FF5CBBF63">
    <w:name w:val="A69B1E6DF59443D2B2DA877FF5CBBF63"/>
  </w:style>
  <w:style w:type="paragraph" w:customStyle="1" w:styleId="A75CC394CF6449B7A81F047D78367DCE">
    <w:name w:val="A75CC394CF6449B7A81F047D78367DCE"/>
  </w:style>
  <w:style w:type="paragraph" w:customStyle="1" w:styleId="D7B604A20F2A424BB0F878365DB512CB">
    <w:name w:val="D7B604A20F2A424BB0F878365DB512CB"/>
  </w:style>
  <w:style w:type="paragraph" w:customStyle="1" w:styleId="SubsectionDate">
    <w:name w:val="Subsection Date"/>
    <w:basedOn w:val="Normal"/>
    <w:link w:val="SubsectionDateChar"/>
    <w:uiPriority w:val="4"/>
    <w:qFormat/>
    <w:rsid w:val="00550B27"/>
    <w:pPr>
      <w:spacing w:after="120" w:line="240" w:lineRule="auto"/>
      <w:contextualSpacing/>
    </w:pPr>
    <w:rPr>
      <w:rFonts w:asciiTheme="majorHAnsi" w:eastAsiaTheme="minorHAnsi" w:hAnsiTheme="majorHAnsi" w:cs="Times New Roman"/>
      <w:color w:val="4F81BD" w:themeColor="accent1"/>
      <w:sz w:val="18"/>
      <w:szCs w:val="20"/>
      <w:lang w:val="en-US" w:eastAsia="ja-JP"/>
    </w:rPr>
  </w:style>
  <w:style w:type="character" w:customStyle="1" w:styleId="SubsectionDateChar">
    <w:name w:val="Subsection Date Char"/>
    <w:basedOn w:val="DefaultParagraphFont"/>
    <w:link w:val="SubsectionDate"/>
    <w:uiPriority w:val="4"/>
    <w:rsid w:val="00550B27"/>
    <w:rPr>
      <w:rFonts w:asciiTheme="majorHAnsi" w:eastAsiaTheme="minorHAnsi" w:hAnsiTheme="majorHAnsi" w:cs="Times New Roman"/>
      <w:color w:val="4F81BD" w:themeColor="accent1"/>
      <w:sz w:val="18"/>
      <w:szCs w:val="20"/>
      <w:lang w:val="en-US" w:eastAsia="ja-JP"/>
    </w:rPr>
  </w:style>
  <w:style w:type="paragraph" w:customStyle="1" w:styleId="FC8583ECE67E4F209DD2A2266E6E4CA2">
    <w:name w:val="FC8583ECE67E4F209DD2A2266E6E4CA2"/>
  </w:style>
  <w:style w:type="paragraph" w:customStyle="1" w:styleId="5F38ADA834214C75A9E6871B5003FA93">
    <w:name w:val="5F38ADA834214C75A9E6871B5003FA93"/>
  </w:style>
  <w:style w:type="paragraph" w:customStyle="1" w:styleId="331BCA8D7AE6486A9E1C3293EA09533E">
    <w:name w:val="331BCA8D7AE6486A9E1C3293EA09533E"/>
  </w:style>
  <w:style w:type="paragraph" w:customStyle="1" w:styleId="442A04659B2A404D901CC96CEE54D654">
    <w:name w:val="442A04659B2A404D901CC96CEE54D654"/>
  </w:style>
  <w:style w:type="paragraph" w:customStyle="1" w:styleId="ECADFE76714B43C3AD0CD5CBE2B47742">
    <w:name w:val="ECADFE76714B43C3AD0CD5CBE2B47742"/>
  </w:style>
  <w:style w:type="paragraph" w:customStyle="1" w:styleId="F9490590B75D446D94C8A7CF43FFF689">
    <w:name w:val="F9490590B75D446D94C8A7CF43FFF689"/>
  </w:style>
  <w:style w:type="paragraph" w:customStyle="1" w:styleId="73C94A0C3A8A4B77858B5E99974DE6BE">
    <w:name w:val="73C94A0C3A8A4B77858B5E99974DE6BE"/>
  </w:style>
  <w:style w:type="paragraph" w:customStyle="1" w:styleId="2A8E16382166421C82C0C9507FF615A8">
    <w:name w:val="2A8E16382166421C82C0C9507FF615A8"/>
  </w:style>
  <w:style w:type="paragraph" w:customStyle="1" w:styleId="F4E70D666DBB4EC4BE59CEDBEDC47FB8">
    <w:name w:val="F4E70D666DBB4EC4BE59CEDBEDC47FB8"/>
  </w:style>
  <w:style w:type="paragraph" w:customStyle="1" w:styleId="C5BC23698389414AA0EEB49605D53820">
    <w:name w:val="C5BC23698389414AA0EEB49605D53820"/>
    <w:rsid w:val="0056779A"/>
  </w:style>
  <w:style w:type="paragraph" w:customStyle="1" w:styleId="E09B65861CB24AD7AB5D28D6509105BA">
    <w:name w:val="E09B65861CB24AD7AB5D28D6509105BA"/>
    <w:rsid w:val="0056779A"/>
  </w:style>
  <w:style w:type="paragraph" w:customStyle="1" w:styleId="147CE09427F140FDB6E88F41F8AF52E9">
    <w:name w:val="147CE09427F140FDB6E88F41F8AF52E9"/>
    <w:rsid w:val="00550B27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unhideWhenUsed/>
    <w:rPr>
      <w:color w:val="808080"/>
    </w:rPr>
  </w:style>
  <w:style w:type="paragraph" w:customStyle="1" w:styleId="77C7045A778745AB9523146C3C406AF0">
    <w:name w:val="77C7045A778745AB9523146C3C406AF0"/>
  </w:style>
  <w:style w:type="paragraph" w:customStyle="1" w:styleId="5E3EDCDA532F401E9DE37E999B62E62F">
    <w:name w:val="5E3EDCDA532F401E9DE37E999B62E62F"/>
  </w:style>
  <w:style w:type="paragraph" w:customStyle="1" w:styleId="9D1C718F1F2C4197B169CC1C368EC7EA">
    <w:name w:val="9D1C718F1F2C4197B169CC1C368EC7EA"/>
  </w:style>
  <w:style w:type="paragraph" w:customStyle="1" w:styleId="0857D3336D2549ADBC39DF2C916F93C4">
    <w:name w:val="0857D3336D2549ADBC39DF2C916F93C4"/>
  </w:style>
  <w:style w:type="paragraph" w:customStyle="1" w:styleId="62D91FF85F8C4C11A49FFC942DC17E50">
    <w:name w:val="62D91FF85F8C4C11A49FFC942DC17E50"/>
  </w:style>
  <w:style w:type="paragraph" w:customStyle="1" w:styleId="A69B1E6DF59443D2B2DA877FF5CBBF63">
    <w:name w:val="A69B1E6DF59443D2B2DA877FF5CBBF63"/>
  </w:style>
  <w:style w:type="paragraph" w:customStyle="1" w:styleId="A75CC394CF6449B7A81F047D78367DCE">
    <w:name w:val="A75CC394CF6449B7A81F047D78367DCE"/>
  </w:style>
  <w:style w:type="paragraph" w:customStyle="1" w:styleId="D7B604A20F2A424BB0F878365DB512CB">
    <w:name w:val="D7B604A20F2A424BB0F878365DB512CB"/>
  </w:style>
  <w:style w:type="paragraph" w:customStyle="1" w:styleId="SubsectionDate">
    <w:name w:val="Subsection Date"/>
    <w:basedOn w:val="Normal"/>
    <w:link w:val="SubsectionDateChar"/>
    <w:uiPriority w:val="4"/>
    <w:qFormat/>
    <w:rsid w:val="00550B27"/>
    <w:pPr>
      <w:spacing w:after="120" w:line="240" w:lineRule="auto"/>
      <w:contextualSpacing/>
    </w:pPr>
    <w:rPr>
      <w:rFonts w:asciiTheme="majorHAnsi" w:eastAsiaTheme="minorHAnsi" w:hAnsiTheme="majorHAnsi" w:cs="Times New Roman"/>
      <w:color w:val="4F81BD" w:themeColor="accent1"/>
      <w:sz w:val="18"/>
      <w:szCs w:val="20"/>
      <w:lang w:val="en-US" w:eastAsia="ja-JP"/>
    </w:rPr>
  </w:style>
  <w:style w:type="character" w:customStyle="1" w:styleId="SubsectionDateChar">
    <w:name w:val="Subsection Date Char"/>
    <w:basedOn w:val="DefaultParagraphFont"/>
    <w:link w:val="SubsectionDate"/>
    <w:uiPriority w:val="4"/>
    <w:rsid w:val="00550B27"/>
    <w:rPr>
      <w:rFonts w:asciiTheme="majorHAnsi" w:eastAsiaTheme="minorHAnsi" w:hAnsiTheme="majorHAnsi" w:cs="Times New Roman"/>
      <w:color w:val="4F81BD" w:themeColor="accent1"/>
      <w:sz w:val="18"/>
      <w:szCs w:val="20"/>
      <w:lang w:val="en-US" w:eastAsia="ja-JP"/>
    </w:rPr>
  </w:style>
  <w:style w:type="paragraph" w:customStyle="1" w:styleId="FC8583ECE67E4F209DD2A2266E6E4CA2">
    <w:name w:val="FC8583ECE67E4F209DD2A2266E6E4CA2"/>
  </w:style>
  <w:style w:type="paragraph" w:customStyle="1" w:styleId="5F38ADA834214C75A9E6871B5003FA93">
    <w:name w:val="5F38ADA834214C75A9E6871B5003FA93"/>
  </w:style>
  <w:style w:type="paragraph" w:customStyle="1" w:styleId="331BCA8D7AE6486A9E1C3293EA09533E">
    <w:name w:val="331BCA8D7AE6486A9E1C3293EA09533E"/>
  </w:style>
  <w:style w:type="paragraph" w:customStyle="1" w:styleId="442A04659B2A404D901CC96CEE54D654">
    <w:name w:val="442A04659B2A404D901CC96CEE54D654"/>
  </w:style>
  <w:style w:type="paragraph" w:customStyle="1" w:styleId="ECADFE76714B43C3AD0CD5CBE2B47742">
    <w:name w:val="ECADFE76714B43C3AD0CD5CBE2B47742"/>
  </w:style>
  <w:style w:type="paragraph" w:customStyle="1" w:styleId="F9490590B75D446D94C8A7CF43FFF689">
    <w:name w:val="F9490590B75D446D94C8A7CF43FFF689"/>
  </w:style>
  <w:style w:type="paragraph" w:customStyle="1" w:styleId="73C94A0C3A8A4B77858B5E99974DE6BE">
    <w:name w:val="73C94A0C3A8A4B77858B5E99974DE6BE"/>
  </w:style>
  <w:style w:type="paragraph" w:customStyle="1" w:styleId="2A8E16382166421C82C0C9507FF615A8">
    <w:name w:val="2A8E16382166421C82C0C9507FF615A8"/>
  </w:style>
  <w:style w:type="paragraph" w:customStyle="1" w:styleId="F4E70D666DBB4EC4BE59CEDBEDC47FB8">
    <w:name w:val="F4E70D666DBB4EC4BE59CEDBEDC47FB8"/>
  </w:style>
  <w:style w:type="paragraph" w:customStyle="1" w:styleId="C5BC23698389414AA0EEB49605D53820">
    <w:name w:val="C5BC23698389414AA0EEB49605D53820"/>
    <w:rsid w:val="0056779A"/>
  </w:style>
  <w:style w:type="paragraph" w:customStyle="1" w:styleId="E09B65861CB24AD7AB5D28D6509105BA">
    <w:name w:val="E09B65861CB24AD7AB5D28D6509105BA"/>
    <w:rsid w:val="0056779A"/>
  </w:style>
  <w:style w:type="paragraph" w:customStyle="1" w:styleId="147CE09427F140FDB6E88F41F8AF52E9">
    <w:name w:val="147CE09427F140FDB6E88F41F8AF52E9"/>
    <w:rsid w:val="00550B2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Origin">
  <a:themeElements>
    <a:clrScheme name="Origin">
      <a:dk1>
        <a:sysClr val="windowText" lastClr="000000"/>
      </a:dk1>
      <a:lt1>
        <a:sysClr val="window" lastClr="FFFFFF"/>
      </a:lt1>
      <a:dk2>
        <a:srgbClr val="464653"/>
      </a:dk2>
      <a:lt2>
        <a:srgbClr val="DDE9EC"/>
      </a:lt2>
      <a:accent1>
        <a:srgbClr val="727CA3"/>
      </a:accent1>
      <a:accent2>
        <a:srgbClr val="9FB8CD"/>
      </a:accent2>
      <a:accent3>
        <a:srgbClr val="D2DA7A"/>
      </a:accent3>
      <a:accent4>
        <a:srgbClr val="FADA7A"/>
      </a:accent4>
      <a:accent5>
        <a:srgbClr val="B88472"/>
      </a:accent5>
      <a:accent6>
        <a:srgbClr val="8E736A"/>
      </a:accent6>
      <a:hlink>
        <a:srgbClr val="B292CA"/>
      </a:hlink>
      <a:folHlink>
        <a:srgbClr val="6B5680"/>
      </a:folHlink>
    </a:clrScheme>
    <a:fontScheme name="Origin">
      <a:majorFont>
        <a:latin typeface="Bookman Old Style"/>
        <a:ea typeface=""/>
        <a:cs typeface=""/>
        <a:font script="Grek" typeface="Cambria"/>
        <a:font script="Cyrl" typeface="Cambria"/>
        <a:font script="Jpan" typeface="HG明朝E"/>
        <a:font script="Hang" typeface="돋움"/>
        <a:font script="Hans" typeface="宋体"/>
        <a:font script="Hant" typeface="標楷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Gill Sans MT"/>
        <a:ea typeface=""/>
        <a:cs typeface=""/>
        <a:font script="Grek" typeface="Calibri"/>
        <a:font script="Cyrl" typeface="Calibri"/>
        <a:font script="Jpan" typeface="ＭＳ Ｐゴシック"/>
        <a:font script="Hang" typeface="맑은 고딕"/>
        <a:font script="Hans" typeface="华文新魏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rigin">
      <a:fillStyleLst>
        <a:solidFill>
          <a:schemeClr val="phClr"/>
        </a:solidFill>
        <a:gradFill rotWithShape="1">
          <a:gsLst>
            <a:gs pos="0">
              <a:schemeClr val="phClr">
                <a:tint val="45000"/>
                <a:satMod val="200000"/>
              </a:schemeClr>
            </a:gs>
            <a:gs pos="30000">
              <a:schemeClr val="phClr">
                <a:tint val="61000"/>
                <a:satMod val="200000"/>
              </a:schemeClr>
            </a:gs>
            <a:gs pos="45000">
              <a:schemeClr val="phClr">
                <a:tint val="66000"/>
                <a:satMod val="200000"/>
              </a:schemeClr>
            </a:gs>
            <a:gs pos="55000">
              <a:schemeClr val="phClr">
                <a:tint val="66000"/>
                <a:satMod val="200000"/>
              </a:schemeClr>
            </a:gs>
            <a:gs pos="73000">
              <a:schemeClr val="phClr">
                <a:tint val="61000"/>
                <a:satMod val="200000"/>
              </a:schemeClr>
            </a:gs>
            <a:gs pos="100000">
              <a:schemeClr val="phClr">
                <a:tint val="45000"/>
                <a:satMod val="200000"/>
              </a:schemeClr>
            </a:gs>
          </a:gsLst>
          <a:lin ang="950000" scaled="1"/>
        </a:gradFill>
        <a:gradFill rotWithShape="1">
          <a:gsLst>
            <a:gs pos="0">
              <a:schemeClr val="phClr">
                <a:shade val="63000"/>
              </a:schemeClr>
            </a:gs>
            <a:gs pos="30000">
              <a:schemeClr val="phClr">
                <a:shade val="90000"/>
                <a:satMod val="110000"/>
              </a:schemeClr>
            </a:gs>
            <a:gs pos="45000">
              <a:schemeClr val="phClr">
                <a:shade val="100000"/>
                <a:satMod val="118000"/>
              </a:schemeClr>
            </a:gs>
            <a:gs pos="55000">
              <a:schemeClr val="phClr">
                <a:shade val="100000"/>
                <a:satMod val="118000"/>
              </a:schemeClr>
            </a:gs>
            <a:gs pos="73000">
              <a:schemeClr val="phClr">
                <a:shade val="90000"/>
                <a:satMod val="110000"/>
              </a:schemeClr>
            </a:gs>
            <a:gs pos="100000">
              <a:schemeClr val="phClr">
                <a:shade val="63000"/>
              </a:schemeClr>
            </a:gs>
          </a:gsLst>
          <a:lin ang="950000" scaled="1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40000"/>
              </a:srgbClr>
            </a:outerShdw>
          </a:effectLst>
        </a:effectStyle>
        <a:effectStyle>
          <a:effectLst>
            <a:outerShdw blurRad="50800" dist="43000" dir="5400000" rotWithShape="0">
              <a:srgbClr val="000000">
                <a:alpha val="40000"/>
              </a:srgbClr>
            </a:outerShdw>
          </a:effectLst>
          <a:scene3d>
            <a:camera prst="orthographicFront" fov="0">
              <a:rot lat="0" lon="0" rev="0"/>
            </a:camera>
            <a:lightRig rig="balanced" dir="t">
              <a:rot lat="0" lon="0" rev="0"/>
            </a:lightRig>
          </a:scene3d>
          <a:sp3d prstMaterial="matte">
            <a:bevelT w="0" h="0"/>
            <a:contourClr>
              <a:schemeClr val="phClr">
                <a:tint val="100000"/>
                <a:shade val="100000"/>
                <a:hueMod val="100000"/>
                <a:satMod val="100000"/>
              </a:schemeClr>
            </a:contourClr>
          </a:sp3d>
        </a:effectStyle>
        <a:effectStyle>
          <a:effectLst>
            <a:outerShdw blurRad="50800" dist="25400" dir="5400000" rotWithShape="0">
              <a:srgbClr val="000000">
                <a:alpha val="50000"/>
              </a:srgbClr>
            </a:outerShdw>
          </a:effectLst>
          <a:scene3d>
            <a:camera prst="orthographicFront" fov="0">
              <a:rot lat="0" lon="0" rev="0"/>
            </a:camera>
            <a:lightRig rig="soft" dir="t">
              <a:rot lat="0" lon="0" rev="2700000"/>
            </a:lightRig>
          </a:scene3d>
          <a:sp3d prstMaterial="matte">
            <a:bevelT w="50800" h="50800"/>
            <a:contourClr>
              <a:schemeClr val="phClr"/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60000"/>
                <a:satMod val="300000"/>
              </a:schemeClr>
            </a:gs>
            <a:gs pos="30000">
              <a:schemeClr val="phClr">
                <a:shade val="80000"/>
                <a:satMod val="230000"/>
              </a:schemeClr>
            </a:gs>
            <a:gs pos="100000">
              <a:schemeClr val="phClr">
                <a:tint val="97000"/>
                <a:satMod val="220000"/>
              </a:schemeClr>
            </a:gs>
          </a:gsLst>
          <a:lin ang="16200000" scaled="1"/>
        </a:gradFill>
        <a:blipFill>
          <a:blip xmlns:r="http://schemas.openxmlformats.org/officeDocument/2006/relationships" r:embed="rId1">
            <a:duotone>
              <a:schemeClr val="phClr">
                <a:shade val="6000"/>
                <a:satMod val="120000"/>
              </a:schemeClr>
              <a:schemeClr val="phClr">
                <a:tint val="90000"/>
              </a:schemeClr>
            </a:duotone>
          </a:blip>
          <a:tile tx="0" ty="0" sx="35000" sy="40000" flip="x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outs:outSpaceData xmlns:outs="http://schemas.microsoft.com/office/2009/outspace/metadata">
  <outs:relatedDates/>
  <outs:relatedDocuments/>
  <outs:relatedPeople/>
  <propertyMetadataList xmlns="http://schemas.microsoft.com/office/2009/outspace/metadata"/>
  <outs:corruptMetadataWasLost>true</outs:corruptMetadataWasLost>
</outs:outSpaceData>
</file>

<file path=customXml/itemProps1.xml><?xml version="1.0" encoding="utf-8"?>
<ds:datastoreItem xmlns:ds="http://schemas.openxmlformats.org/officeDocument/2006/customXml" ds:itemID="{02B30582-8ACF-47BA-9027-E83A21B94EC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3DEA257-878D-48ED-B352-94E89FDD322F}">
  <ds:schemaRefs>
    <ds:schemaRef ds:uri="http://schemas.microsoft.com/office/2009/outspace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OriginResume</Template>
  <TotalTime>1</TotalTime>
  <Pages>2</Pages>
  <Words>333</Words>
  <Characters>1904</Characters>
  <Application>Microsoft Office Word</Application>
  <DocSecurity>4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Joe Blogg</dc:creator>
  <cp:lastModifiedBy>Amy Hickman</cp:lastModifiedBy>
  <cp:revision>2</cp:revision>
  <dcterms:created xsi:type="dcterms:W3CDTF">2017-06-09T03:27:00Z</dcterms:created>
  <dcterms:modified xsi:type="dcterms:W3CDTF">2017-06-09T03:27:00Z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TC017730849991</vt:lpwstr>
  </property>
</Properties>
</file>